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1EA" w:rsidRDefault="001A31EA">
      <w:pPr>
        <w:autoSpaceDE w:val="0"/>
        <w:autoSpaceDN w:val="0"/>
        <w:spacing w:after="78" w:line="220" w:lineRule="exact"/>
      </w:pPr>
    </w:p>
    <w:p w:rsidR="004424BD" w:rsidRPr="003A13CF" w:rsidRDefault="004424BD" w:rsidP="004424BD">
      <w:pPr>
        <w:spacing w:after="0" w:line="408" w:lineRule="auto"/>
        <w:ind w:left="120"/>
        <w:jc w:val="center"/>
        <w:rPr>
          <w:lang w:val="ru-RU"/>
        </w:rPr>
      </w:pPr>
      <w:r w:rsidRPr="003A13CF">
        <w:rPr>
          <w:rFonts w:ascii="Times New Roman" w:hAnsi="Times New Roman"/>
          <w:b/>
          <w:color w:val="000000"/>
          <w:sz w:val="28"/>
          <w:lang w:val="ru-RU"/>
        </w:rPr>
        <w:t>МИНИСТЕРСТВО ПРОСВЕЩЕНИЯ РОССИЙСКОЙ ФЕДЕРАЦИИ</w:t>
      </w:r>
    </w:p>
    <w:p w:rsidR="004424BD" w:rsidRPr="003A13CF" w:rsidRDefault="004424BD" w:rsidP="004424BD">
      <w:pPr>
        <w:spacing w:after="0" w:line="408" w:lineRule="auto"/>
        <w:ind w:left="120"/>
        <w:jc w:val="center"/>
        <w:rPr>
          <w:lang w:val="ru-RU"/>
        </w:rPr>
      </w:pPr>
      <w:r w:rsidRPr="003A13CF">
        <w:rPr>
          <w:rFonts w:ascii="Times New Roman" w:hAnsi="Times New Roman"/>
          <w:b/>
          <w:color w:val="000000"/>
          <w:sz w:val="28"/>
          <w:lang w:val="ru-RU"/>
        </w:rPr>
        <w:t>‌</w:t>
      </w:r>
      <w:bookmarkStart w:id="0" w:name="458a8b50-bc87-4dce-ba15-54688bfa7451"/>
      <w:r w:rsidRPr="003A13CF">
        <w:rPr>
          <w:rFonts w:ascii="Times New Roman" w:hAnsi="Times New Roman"/>
          <w:b/>
          <w:color w:val="000000"/>
          <w:sz w:val="28"/>
          <w:lang w:val="ru-RU"/>
        </w:rPr>
        <w:t>Министерство просвещения и воспитания Ульяновской области</w:t>
      </w:r>
      <w:bookmarkEnd w:id="0"/>
      <w:r w:rsidRPr="003A13CF">
        <w:rPr>
          <w:rFonts w:ascii="Times New Roman" w:hAnsi="Times New Roman"/>
          <w:b/>
          <w:color w:val="000000"/>
          <w:sz w:val="28"/>
          <w:lang w:val="ru-RU"/>
        </w:rPr>
        <w:t xml:space="preserve">‌‌ </w:t>
      </w:r>
    </w:p>
    <w:p w:rsidR="004424BD" w:rsidRPr="003A13CF" w:rsidRDefault="004424BD" w:rsidP="004424BD">
      <w:pPr>
        <w:spacing w:after="0" w:line="408" w:lineRule="auto"/>
        <w:ind w:left="120"/>
        <w:jc w:val="center"/>
        <w:rPr>
          <w:lang w:val="ru-RU"/>
        </w:rPr>
      </w:pPr>
      <w:r w:rsidRPr="003A13CF">
        <w:rPr>
          <w:rFonts w:ascii="Times New Roman" w:hAnsi="Times New Roman"/>
          <w:b/>
          <w:color w:val="000000"/>
          <w:sz w:val="28"/>
          <w:lang w:val="ru-RU"/>
        </w:rPr>
        <w:t>‌</w:t>
      </w:r>
      <w:bookmarkStart w:id="1" w:name="a4973ee1-7119-49dd-ab64-b9ca30404961"/>
      <w:r w:rsidRPr="003A13CF">
        <w:rPr>
          <w:rFonts w:ascii="Times New Roman" w:hAnsi="Times New Roman"/>
          <w:b/>
          <w:color w:val="000000"/>
          <w:sz w:val="28"/>
          <w:lang w:val="ru-RU"/>
        </w:rPr>
        <w:t>Муниципальное образование администрации г</w:t>
      </w:r>
      <w:proofErr w:type="gramStart"/>
      <w:r w:rsidRPr="003A13CF">
        <w:rPr>
          <w:rFonts w:ascii="Times New Roman" w:hAnsi="Times New Roman"/>
          <w:b/>
          <w:color w:val="000000"/>
          <w:sz w:val="28"/>
          <w:lang w:val="ru-RU"/>
        </w:rPr>
        <w:t>.У</w:t>
      </w:r>
      <w:proofErr w:type="gramEnd"/>
      <w:r w:rsidRPr="003A13CF">
        <w:rPr>
          <w:rFonts w:ascii="Times New Roman" w:hAnsi="Times New Roman"/>
          <w:b/>
          <w:color w:val="000000"/>
          <w:sz w:val="28"/>
          <w:lang w:val="ru-RU"/>
        </w:rPr>
        <w:t>льяновска</w:t>
      </w:r>
      <w:bookmarkEnd w:id="1"/>
      <w:r w:rsidRPr="003A13CF">
        <w:rPr>
          <w:rFonts w:ascii="Times New Roman" w:hAnsi="Times New Roman"/>
          <w:b/>
          <w:color w:val="000000"/>
          <w:sz w:val="28"/>
          <w:lang w:val="ru-RU"/>
        </w:rPr>
        <w:t>‌</w:t>
      </w:r>
      <w:r w:rsidRPr="003A13CF">
        <w:rPr>
          <w:rFonts w:ascii="Times New Roman" w:hAnsi="Times New Roman"/>
          <w:color w:val="000000"/>
          <w:sz w:val="28"/>
          <w:lang w:val="ru-RU"/>
        </w:rPr>
        <w:t>​</w:t>
      </w:r>
    </w:p>
    <w:p w:rsidR="004424BD" w:rsidRDefault="004424BD" w:rsidP="004424BD">
      <w:pPr>
        <w:spacing w:after="0" w:line="408" w:lineRule="auto"/>
        <w:ind w:left="120"/>
        <w:jc w:val="center"/>
        <w:rPr>
          <w:rFonts w:ascii="Times New Roman" w:hAnsi="Times New Roman"/>
          <w:b/>
          <w:color w:val="000000"/>
          <w:sz w:val="28"/>
          <w:lang w:val="ru-RU"/>
        </w:rPr>
      </w:pPr>
      <w:r w:rsidRPr="00A256ED">
        <w:rPr>
          <w:rFonts w:ascii="Times New Roman" w:hAnsi="Times New Roman"/>
          <w:b/>
          <w:color w:val="000000"/>
          <w:sz w:val="28"/>
          <w:lang w:val="ru-RU"/>
        </w:rPr>
        <w:t xml:space="preserve">МБОУ "Средняя школа №83 </w:t>
      </w:r>
      <w:r>
        <w:rPr>
          <w:rFonts w:ascii="Times New Roman" w:hAnsi="Times New Roman"/>
          <w:b/>
          <w:color w:val="000000"/>
          <w:sz w:val="28"/>
          <w:lang w:val="ru-RU"/>
        </w:rPr>
        <w:t>имени генерала В.И.Орлова</w:t>
      </w:r>
      <w:r w:rsidRPr="00A256ED">
        <w:rPr>
          <w:rFonts w:ascii="Times New Roman" w:hAnsi="Times New Roman"/>
          <w:b/>
          <w:color w:val="000000"/>
          <w:sz w:val="28"/>
          <w:lang w:val="ru-RU"/>
        </w:rPr>
        <w:t>"</w:t>
      </w:r>
    </w:p>
    <w:p w:rsidR="004424BD" w:rsidRPr="004424BD" w:rsidRDefault="004424BD" w:rsidP="004424BD">
      <w:pPr>
        <w:spacing w:after="0" w:line="408" w:lineRule="auto"/>
        <w:ind w:left="120"/>
        <w:jc w:val="center"/>
        <w:rPr>
          <w:lang w:val="ru-RU"/>
        </w:rPr>
      </w:pPr>
    </w:p>
    <w:tbl>
      <w:tblPr>
        <w:tblW w:w="0" w:type="auto"/>
        <w:tblLook w:val="04A0"/>
      </w:tblPr>
      <w:tblGrid>
        <w:gridCol w:w="3114"/>
        <w:gridCol w:w="3115"/>
        <w:gridCol w:w="3115"/>
      </w:tblGrid>
      <w:tr w:rsidR="004424BD" w:rsidRPr="006D363B" w:rsidTr="006A6590">
        <w:tc>
          <w:tcPr>
            <w:tcW w:w="3114" w:type="dxa"/>
          </w:tcPr>
          <w:p w:rsidR="004424BD" w:rsidRPr="0040209D" w:rsidRDefault="004424BD" w:rsidP="006A659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424BD" w:rsidRPr="008944ED" w:rsidRDefault="004424BD" w:rsidP="006A659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 учителей естественнонаучного цикла</w:t>
            </w:r>
          </w:p>
          <w:p w:rsidR="004424BD" w:rsidRDefault="004424BD" w:rsidP="006A659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424BD" w:rsidRPr="008944ED" w:rsidRDefault="004424BD" w:rsidP="006A659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Алимова Н.В.</w:t>
            </w:r>
          </w:p>
          <w:p w:rsidR="004424BD" w:rsidRDefault="004424BD" w:rsidP="006A659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424BD" w:rsidRPr="0040209D" w:rsidRDefault="004424BD" w:rsidP="006A659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424BD" w:rsidRPr="0040209D" w:rsidRDefault="004424BD" w:rsidP="006A659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424BD" w:rsidRPr="008944ED" w:rsidRDefault="004424BD" w:rsidP="006A659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424BD" w:rsidRDefault="004424BD" w:rsidP="006A659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424BD" w:rsidRPr="008944ED" w:rsidRDefault="004424BD" w:rsidP="006A659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Ильина С.Ю.</w:t>
            </w:r>
          </w:p>
          <w:p w:rsidR="004424BD" w:rsidRDefault="004424BD" w:rsidP="006A659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№134-о</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424BD" w:rsidRPr="0040209D" w:rsidRDefault="004424BD" w:rsidP="006A659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424BD" w:rsidRDefault="004424BD" w:rsidP="006A659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424BD" w:rsidRPr="008944ED" w:rsidRDefault="004424BD" w:rsidP="006A659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"Средняя школа №83"                                           имени генерала В.И.Орлова"</w:t>
            </w:r>
          </w:p>
          <w:p w:rsidR="004424BD" w:rsidRDefault="004424BD" w:rsidP="006A659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424BD" w:rsidRPr="008944ED" w:rsidRDefault="004424BD" w:rsidP="006A659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Киселева В.В.</w:t>
            </w:r>
          </w:p>
          <w:p w:rsidR="004424BD" w:rsidRDefault="004424BD" w:rsidP="006A659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134</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424BD" w:rsidRPr="0040209D" w:rsidRDefault="004424BD" w:rsidP="006A6590">
            <w:pPr>
              <w:autoSpaceDE w:val="0"/>
              <w:autoSpaceDN w:val="0"/>
              <w:spacing w:after="120" w:line="240" w:lineRule="auto"/>
              <w:jc w:val="both"/>
              <w:rPr>
                <w:rFonts w:ascii="Times New Roman" w:eastAsia="Times New Roman" w:hAnsi="Times New Roman"/>
                <w:color w:val="000000"/>
                <w:sz w:val="24"/>
                <w:szCs w:val="24"/>
                <w:lang w:val="ru-RU"/>
              </w:rPr>
            </w:pPr>
          </w:p>
        </w:tc>
      </w:tr>
    </w:tbl>
    <w:p w:rsidR="004424BD" w:rsidRPr="003A13CF" w:rsidRDefault="004424BD" w:rsidP="004424BD">
      <w:pPr>
        <w:spacing w:after="0"/>
        <w:ind w:left="120"/>
        <w:rPr>
          <w:lang w:val="ru-RU"/>
        </w:rPr>
      </w:pPr>
    </w:p>
    <w:p w:rsidR="004424BD" w:rsidRPr="003A13CF" w:rsidRDefault="004424BD" w:rsidP="004424BD">
      <w:pPr>
        <w:spacing w:after="0" w:line="408" w:lineRule="auto"/>
        <w:ind w:left="120"/>
        <w:jc w:val="center"/>
        <w:rPr>
          <w:lang w:val="ru-RU"/>
        </w:rPr>
      </w:pPr>
      <w:r w:rsidRPr="003A13CF">
        <w:rPr>
          <w:rFonts w:ascii="Times New Roman" w:hAnsi="Times New Roman"/>
          <w:b/>
          <w:color w:val="000000"/>
          <w:sz w:val="28"/>
          <w:lang w:val="ru-RU"/>
        </w:rPr>
        <w:t>РАБОЧАЯ ПРОГРАММА</w:t>
      </w:r>
    </w:p>
    <w:p w:rsidR="004424BD" w:rsidRPr="003A13CF" w:rsidRDefault="004424BD" w:rsidP="004424BD">
      <w:pPr>
        <w:spacing w:after="0" w:line="408" w:lineRule="auto"/>
        <w:ind w:left="120"/>
        <w:jc w:val="center"/>
        <w:rPr>
          <w:lang w:val="ru-RU"/>
        </w:rPr>
      </w:pPr>
      <w:r w:rsidRPr="003A13CF">
        <w:rPr>
          <w:rFonts w:ascii="Times New Roman" w:hAnsi="Times New Roman"/>
          <w:color w:val="000000"/>
          <w:sz w:val="28"/>
          <w:lang w:val="ru-RU"/>
        </w:rPr>
        <w:t>(</w:t>
      </w:r>
      <w:r>
        <w:rPr>
          <w:rFonts w:ascii="Times New Roman" w:hAnsi="Times New Roman"/>
          <w:color w:val="000000"/>
          <w:sz w:val="28"/>
        </w:rPr>
        <w:t>ID</w:t>
      </w:r>
      <w:r w:rsidRPr="003A13CF">
        <w:rPr>
          <w:rFonts w:ascii="Times New Roman" w:hAnsi="Times New Roman"/>
          <w:color w:val="000000"/>
          <w:sz w:val="28"/>
          <w:lang w:val="ru-RU"/>
        </w:rPr>
        <w:t xml:space="preserve"> 2965511)</w:t>
      </w:r>
    </w:p>
    <w:p w:rsidR="004424BD" w:rsidRPr="003A13CF" w:rsidRDefault="004424BD" w:rsidP="004424BD">
      <w:pPr>
        <w:spacing w:after="0"/>
        <w:ind w:left="120"/>
        <w:jc w:val="center"/>
        <w:rPr>
          <w:lang w:val="ru-RU"/>
        </w:rPr>
      </w:pPr>
    </w:p>
    <w:p w:rsidR="004424BD" w:rsidRPr="003A13CF" w:rsidRDefault="004424BD" w:rsidP="004424BD">
      <w:pPr>
        <w:spacing w:after="0" w:line="408" w:lineRule="auto"/>
        <w:ind w:left="120"/>
        <w:jc w:val="center"/>
        <w:rPr>
          <w:lang w:val="ru-RU"/>
        </w:rPr>
      </w:pPr>
      <w:r w:rsidRPr="003A13CF">
        <w:rPr>
          <w:rFonts w:ascii="Times New Roman" w:hAnsi="Times New Roman"/>
          <w:b/>
          <w:color w:val="000000"/>
          <w:sz w:val="28"/>
          <w:lang w:val="ru-RU"/>
        </w:rPr>
        <w:t>учебного предмета «Биология» (Базовый уровень)</w:t>
      </w:r>
    </w:p>
    <w:p w:rsidR="004424BD" w:rsidRPr="003A13CF" w:rsidRDefault="004424BD" w:rsidP="004424BD">
      <w:pPr>
        <w:spacing w:after="0" w:line="408" w:lineRule="auto"/>
        <w:ind w:left="120"/>
        <w:jc w:val="center"/>
        <w:rPr>
          <w:lang w:val="ru-RU"/>
        </w:rPr>
      </w:pPr>
      <w:r w:rsidRPr="003A13CF">
        <w:rPr>
          <w:rFonts w:ascii="Times New Roman" w:hAnsi="Times New Roman"/>
          <w:color w:val="000000"/>
          <w:sz w:val="28"/>
          <w:lang w:val="ru-RU"/>
        </w:rPr>
        <w:t xml:space="preserve">для обучающихся 5 – 9 классов </w:t>
      </w:r>
    </w:p>
    <w:p w:rsidR="004424BD" w:rsidRPr="003A13CF" w:rsidRDefault="004424BD" w:rsidP="004424BD">
      <w:pPr>
        <w:spacing w:after="0"/>
        <w:ind w:left="120"/>
        <w:jc w:val="center"/>
        <w:rPr>
          <w:lang w:val="ru-RU"/>
        </w:rPr>
      </w:pPr>
    </w:p>
    <w:p w:rsidR="004424BD" w:rsidRPr="003A13CF" w:rsidRDefault="004424BD" w:rsidP="004424BD">
      <w:pPr>
        <w:spacing w:after="0"/>
        <w:ind w:left="120"/>
        <w:jc w:val="center"/>
        <w:rPr>
          <w:lang w:val="ru-RU"/>
        </w:rPr>
      </w:pPr>
    </w:p>
    <w:p w:rsidR="004424BD" w:rsidRPr="003A13CF" w:rsidRDefault="004424BD" w:rsidP="004424BD">
      <w:pPr>
        <w:spacing w:after="0"/>
        <w:ind w:left="120"/>
        <w:jc w:val="center"/>
        <w:rPr>
          <w:lang w:val="ru-RU"/>
        </w:rPr>
      </w:pPr>
    </w:p>
    <w:p w:rsidR="004424BD" w:rsidRPr="003A13CF" w:rsidRDefault="004424BD" w:rsidP="004424BD">
      <w:pPr>
        <w:spacing w:after="0"/>
        <w:rPr>
          <w:lang w:val="ru-RU"/>
        </w:rPr>
      </w:pPr>
    </w:p>
    <w:p w:rsidR="004424BD" w:rsidRPr="003A13CF" w:rsidRDefault="004424BD" w:rsidP="004424BD">
      <w:pPr>
        <w:spacing w:after="0"/>
        <w:ind w:left="120"/>
        <w:jc w:val="center"/>
        <w:rPr>
          <w:lang w:val="ru-RU"/>
        </w:rPr>
      </w:pPr>
    </w:p>
    <w:p w:rsidR="004424BD" w:rsidRPr="003A13CF" w:rsidRDefault="004424BD" w:rsidP="004424BD">
      <w:pPr>
        <w:spacing w:after="0"/>
        <w:ind w:left="120"/>
        <w:jc w:val="center"/>
        <w:rPr>
          <w:lang w:val="ru-RU"/>
        </w:rPr>
      </w:pPr>
    </w:p>
    <w:p w:rsidR="004424BD" w:rsidRPr="003A13CF" w:rsidRDefault="004424BD" w:rsidP="004424BD">
      <w:pPr>
        <w:spacing w:after="0"/>
        <w:ind w:left="120"/>
        <w:jc w:val="center"/>
        <w:rPr>
          <w:lang w:val="ru-RU"/>
        </w:rPr>
      </w:pPr>
    </w:p>
    <w:p w:rsidR="004424BD" w:rsidRPr="003A13CF" w:rsidRDefault="004424BD" w:rsidP="004424BD">
      <w:pPr>
        <w:spacing w:after="0"/>
        <w:ind w:left="120"/>
        <w:jc w:val="center"/>
        <w:rPr>
          <w:lang w:val="ru-RU"/>
        </w:rPr>
      </w:pPr>
      <w:r w:rsidRPr="003A13CF">
        <w:rPr>
          <w:rFonts w:ascii="Times New Roman" w:hAnsi="Times New Roman"/>
          <w:color w:val="000000"/>
          <w:sz w:val="28"/>
          <w:lang w:val="ru-RU"/>
        </w:rPr>
        <w:t>​</w:t>
      </w:r>
      <w:bookmarkStart w:id="2" w:name="0e4163ab-ce05-47cb-a8af-92a1d51c1d1b"/>
      <w:r w:rsidRPr="003A13CF">
        <w:rPr>
          <w:rFonts w:ascii="Times New Roman" w:hAnsi="Times New Roman"/>
          <w:b/>
          <w:color w:val="000000"/>
          <w:sz w:val="28"/>
          <w:lang w:val="ru-RU"/>
        </w:rPr>
        <w:t>город Ульяновск</w:t>
      </w:r>
      <w:bookmarkEnd w:id="2"/>
      <w:r w:rsidRPr="003A13CF">
        <w:rPr>
          <w:rFonts w:ascii="Times New Roman" w:hAnsi="Times New Roman"/>
          <w:b/>
          <w:color w:val="000000"/>
          <w:sz w:val="28"/>
          <w:lang w:val="ru-RU"/>
        </w:rPr>
        <w:t xml:space="preserve">‌ </w:t>
      </w:r>
      <w:bookmarkStart w:id="3" w:name="491e05a7-f9e6-4844-988f-66989e75e9e7"/>
      <w:r w:rsidRPr="003A13CF">
        <w:rPr>
          <w:rFonts w:ascii="Times New Roman" w:hAnsi="Times New Roman"/>
          <w:b/>
          <w:color w:val="000000"/>
          <w:sz w:val="28"/>
          <w:lang w:val="ru-RU"/>
        </w:rPr>
        <w:t>2023</w:t>
      </w:r>
      <w:bookmarkEnd w:id="3"/>
      <w:r w:rsidRPr="003A13CF">
        <w:rPr>
          <w:rFonts w:ascii="Times New Roman" w:hAnsi="Times New Roman"/>
          <w:b/>
          <w:color w:val="000000"/>
          <w:sz w:val="28"/>
          <w:lang w:val="ru-RU"/>
        </w:rPr>
        <w:t>‌</w:t>
      </w:r>
      <w:r w:rsidRPr="003A13CF">
        <w:rPr>
          <w:rFonts w:ascii="Times New Roman" w:hAnsi="Times New Roman"/>
          <w:color w:val="000000"/>
          <w:sz w:val="28"/>
          <w:lang w:val="ru-RU"/>
        </w:rPr>
        <w:t>​</w:t>
      </w:r>
    </w:p>
    <w:p w:rsidR="004424BD" w:rsidRDefault="004424BD" w:rsidP="004424BD">
      <w:pPr>
        <w:tabs>
          <w:tab w:val="left" w:pos="675"/>
        </w:tabs>
        <w:autoSpaceDE w:val="0"/>
        <w:autoSpaceDN w:val="0"/>
        <w:spacing w:before="670" w:after="1376" w:line="230" w:lineRule="auto"/>
        <w:ind w:right="3728"/>
        <w:rPr>
          <w:rFonts w:ascii="Times New Roman" w:eastAsia="Times New Roman" w:hAnsi="Times New Roman"/>
          <w:color w:val="000000"/>
          <w:sz w:val="24"/>
          <w:lang w:val="ru-RU"/>
        </w:rPr>
      </w:pPr>
    </w:p>
    <w:p w:rsidR="004424BD" w:rsidRPr="005C58F9" w:rsidRDefault="004424BD">
      <w:pPr>
        <w:autoSpaceDE w:val="0"/>
        <w:autoSpaceDN w:val="0"/>
        <w:spacing w:before="670" w:after="1376" w:line="230" w:lineRule="auto"/>
        <w:ind w:right="3728"/>
        <w:jc w:val="right"/>
        <w:rPr>
          <w:lang w:val="ru-RU"/>
        </w:rPr>
      </w:pPr>
    </w:p>
    <w:p w:rsidR="001A31EA" w:rsidRPr="004424BD" w:rsidRDefault="001A31EA">
      <w:pPr>
        <w:autoSpaceDE w:val="0"/>
        <w:autoSpaceDN w:val="0"/>
        <w:spacing w:after="0" w:line="60" w:lineRule="exact"/>
        <w:rPr>
          <w:lang w:val="ru-RU"/>
        </w:rPr>
      </w:pPr>
    </w:p>
    <w:p w:rsidR="001A31EA" w:rsidRPr="008363C1" w:rsidRDefault="001A31EA" w:rsidP="004424BD">
      <w:pPr>
        <w:autoSpaceDE w:val="0"/>
        <w:autoSpaceDN w:val="0"/>
        <w:spacing w:before="2830" w:after="0" w:line="230" w:lineRule="auto"/>
        <w:ind w:right="4130"/>
        <w:jc w:val="center"/>
        <w:rPr>
          <w:lang w:val="ru-RU"/>
        </w:rPr>
      </w:pPr>
    </w:p>
    <w:p w:rsidR="001A31EA" w:rsidRPr="008363C1" w:rsidRDefault="001A31EA">
      <w:pPr>
        <w:rPr>
          <w:lang w:val="ru-RU"/>
        </w:rPr>
        <w:sectPr w:rsidR="001A31EA" w:rsidRPr="008363C1">
          <w:pgSz w:w="11900" w:h="16840"/>
          <w:pgMar w:top="298" w:right="868" w:bottom="296" w:left="738" w:header="720" w:footer="720" w:gutter="0"/>
          <w:cols w:space="720" w:equalWidth="0">
            <w:col w:w="10294" w:space="0"/>
          </w:cols>
          <w:docGrid w:linePitch="360"/>
        </w:sectPr>
      </w:pPr>
    </w:p>
    <w:p w:rsidR="001A31EA" w:rsidRPr="008363C1" w:rsidRDefault="001A31EA">
      <w:pPr>
        <w:autoSpaceDE w:val="0"/>
        <w:autoSpaceDN w:val="0"/>
        <w:spacing w:after="138" w:line="220" w:lineRule="exact"/>
        <w:rPr>
          <w:lang w:val="ru-RU"/>
        </w:rPr>
      </w:pPr>
      <w:bookmarkStart w:id="4" w:name="_GoBack"/>
      <w:bookmarkEnd w:id="4"/>
    </w:p>
    <w:p w:rsidR="001A31EA" w:rsidRPr="005C58F9" w:rsidRDefault="008952B1">
      <w:pPr>
        <w:autoSpaceDE w:val="0"/>
        <w:autoSpaceDN w:val="0"/>
        <w:spacing w:before="226" w:after="0" w:line="230" w:lineRule="auto"/>
        <w:rPr>
          <w:lang w:val="ru-RU"/>
        </w:rPr>
      </w:pPr>
      <w:r w:rsidRPr="005C58F9">
        <w:rPr>
          <w:rFonts w:ascii="Times New Roman" w:eastAsia="Times New Roman" w:hAnsi="Times New Roman"/>
          <w:b/>
          <w:color w:val="000000"/>
          <w:sz w:val="24"/>
          <w:lang w:val="ru-RU"/>
        </w:rPr>
        <w:t>ПОЯСНИТЕЛЬНАЯ ЗАПИСКА</w:t>
      </w:r>
    </w:p>
    <w:p w:rsidR="001A31EA" w:rsidRPr="005C58F9" w:rsidRDefault="008952B1">
      <w:pPr>
        <w:autoSpaceDE w:val="0"/>
        <w:autoSpaceDN w:val="0"/>
        <w:spacing w:before="346" w:after="0"/>
        <w:ind w:right="144" w:firstLine="180"/>
        <w:rPr>
          <w:lang w:val="ru-RU"/>
        </w:rPr>
      </w:pPr>
      <w:r w:rsidRPr="005C58F9">
        <w:rPr>
          <w:rFonts w:ascii="Times New Roman" w:eastAsia="Times New Roman" w:hAnsi="Times New Roman"/>
          <w:color w:val="000000"/>
          <w:sz w:val="24"/>
          <w:lang w:val="ru-RU"/>
        </w:rPr>
        <w:t>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(ФГОС ООО) и с учётом Примерной основной образовательной программы основного общего образования (ПООП ООО).</w:t>
      </w:r>
    </w:p>
    <w:p w:rsidR="001A31EA" w:rsidRPr="005C58F9" w:rsidRDefault="008952B1">
      <w:pPr>
        <w:autoSpaceDE w:val="0"/>
        <w:autoSpaceDN w:val="0"/>
        <w:spacing w:before="72" w:after="0" w:line="281" w:lineRule="auto"/>
        <w:ind w:right="144" w:firstLine="180"/>
        <w:rPr>
          <w:lang w:val="ru-RU"/>
        </w:rPr>
      </w:pPr>
      <w:r w:rsidRPr="005C58F9">
        <w:rPr>
          <w:rFonts w:ascii="Times New Roman" w:eastAsia="Times New Roman" w:hAnsi="Times New Roman"/>
          <w:color w:val="000000"/>
          <w:sz w:val="24"/>
          <w:lang w:val="ru-RU"/>
        </w:rPr>
        <w:t xml:space="preserve">Программа направлена на формирование естественно-научной грамотности учащихся и </w:t>
      </w:r>
      <w:r w:rsidRPr="005C58F9">
        <w:rPr>
          <w:lang w:val="ru-RU"/>
        </w:rPr>
        <w:br/>
      </w:r>
      <w:r w:rsidRPr="005C58F9">
        <w:rPr>
          <w:rFonts w:ascii="Times New Roman" w:eastAsia="Times New Roman" w:hAnsi="Times New Roman"/>
          <w:color w:val="000000"/>
          <w:sz w:val="24"/>
          <w:lang w:val="ru-RU"/>
        </w:rPr>
        <w:t xml:space="preserve">организацию изучения биологии на </w:t>
      </w:r>
      <w:proofErr w:type="spellStart"/>
      <w:r w:rsidRPr="005C58F9">
        <w:rPr>
          <w:rFonts w:ascii="Times New Roman" w:eastAsia="Times New Roman" w:hAnsi="Times New Roman"/>
          <w:color w:val="000000"/>
          <w:sz w:val="24"/>
          <w:lang w:val="ru-RU"/>
        </w:rPr>
        <w:t>деятельностной</w:t>
      </w:r>
      <w:proofErr w:type="spellEnd"/>
      <w:r w:rsidRPr="005C58F9">
        <w:rPr>
          <w:rFonts w:ascii="Times New Roman" w:eastAsia="Times New Roman" w:hAnsi="Times New Roman"/>
          <w:color w:val="000000"/>
          <w:sz w:val="24"/>
          <w:lang w:val="ru-RU"/>
        </w:rPr>
        <w:t xml:space="preserve"> основе. В программе учитываются возможности предмета в реализации Требований ФГОС ООО к планируемым, личностным и </w:t>
      </w:r>
      <w:proofErr w:type="spellStart"/>
      <w:r w:rsidRPr="005C58F9">
        <w:rPr>
          <w:rFonts w:ascii="Times New Roman" w:eastAsia="Times New Roman" w:hAnsi="Times New Roman"/>
          <w:color w:val="000000"/>
          <w:sz w:val="24"/>
          <w:lang w:val="ru-RU"/>
        </w:rPr>
        <w:t>метапредметным</w:t>
      </w:r>
      <w:proofErr w:type="spellEnd"/>
      <w:r w:rsidRPr="005C58F9">
        <w:rPr>
          <w:rFonts w:ascii="Times New Roman" w:eastAsia="Times New Roman" w:hAnsi="Times New Roman"/>
          <w:color w:val="000000"/>
          <w:sz w:val="24"/>
          <w:lang w:val="ru-RU"/>
        </w:rPr>
        <w:t xml:space="preserve"> результатам обучения, а также реализация </w:t>
      </w:r>
      <w:proofErr w:type="spellStart"/>
      <w:r w:rsidRPr="005C58F9">
        <w:rPr>
          <w:rFonts w:ascii="Times New Roman" w:eastAsia="Times New Roman" w:hAnsi="Times New Roman"/>
          <w:color w:val="000000"/>
          <w:sz w:val="24"/>
          <w:lang w:val="ru-RU"/>
        </w:rPr>
        <w:t>межпредметных</w:t>
      </w:r>
      <w:proofErr w:type="spellEnd"/>
      <w:r w:rsidRPr="005C58F9">
        <w:rPr>
          <w:rFonts w:ascii="Times New Roman" w:eastAsia="Times New Roman" w:hAnsi="Times New Roman"/>
          <w:color w:val="000000"/>
          <w:sz w:val="24"/>
          <w:lang w:val="ru-RU"/>
        </w:rPr>
        <w:t xml:space="preserve"> связей </w:t>
      </w:r>
      <w:proofErr w:type="spellStart"/>
      <w:r w:rsidRPr="005C58F9">
        <w:rPr>
          <w:rFonts w:ascii="Times New Roman" w:eastAsia="Times New Roman" w:hAnsi="Times New Roman"/>
          <w:color w:val="000000"/>
          <w:sz w:val="24"/>
          <w:lang w:val="ru-RU"/>
        </w:rPr>
        <w:t>естественно-научных</w:t>
      </w:r>
      <w:proofErr w:type="spellEnd"/>
      <w:r w:rsidRPr="005C58F9">
        <w:rPr>
          <w:rFonts w:ascii="Times New Roman" w:eastAsia="Times New Roman" w:hAnsi="Times New Roman"/>
          <w:color w:val="000000"/>
          <w:sz w:val="24"/>
          <w:lang w:val="ru-RU"/>
        </w:rPr>
        <w:t xml:space="preserve"> учебных предметов на уровне основного общего образования.</w:t>
      </w:r>
    </w:p>
    <w:p w:rsidR="001A31EA" w:rsidRPr="005C58F9" w:rsidRDefault="008952B1">
      <w:pPr>
        <w:autoSpaceDE w:val="0"/>
        <w:autoSpaceDN w:val="0"/>
        <w:spacing w:before="70" w:after="0" w:line="271" w:lineRule="auto"/>
        <w:ind w:firstLine="180"/>
        <w:rPr>
          <w:lang w:val="ru-RU"/>
        </w:rPr>
      </w:pPr>
      <w:r w:rsidRPr="005C58F9">
        <w:rPr>
          <w:rFonts w:ascii="Times New Roman" w:eastAsia="Times New Roman" w:hAnsi="Times New Roman"/>
          <w:color w:val="000000"/>
          <w:sz w:val="24"/>
          <w:lang w:val="ru-RU"/>
        </w:rPr>
        <w:t xml:space="preserve">В программе определяются основные цели изучения биологии на уровне 5 класса основного общего образования, планируемые результаты освоения курса биологии: личностные, </w:t>
      </w:r>
      <w:proofErr w:type="spellStart"/>
      <w:r w:rsidRPr="005C58F9">
        <w:rPr>
          <w:rFonts w:ascii="Times New Roman" w:eastAsia="Times New Roman" w:hAnsi="Times New Roman"/>
          <w:color w:val="000000"/>
          <w:sz w:val="24"/>
          <w:lang w:val="ru-RU"/>
        </w:rPr>
        <w:t>метапредметные</w:t>
      </w:r>
      <w:proofErr w:type="spellEnd"/>
      <w:r w:rsidRPr="005C58F9">
        <w:rPr>
          <w:rFonts w:ascii="Times New Roman" w:eastAsia="Times New Roman" w:hAnsi="Times New Roman"/>
          <w:color w:val="000000"/>
          <w:sz w:val="24"/>
          <w:lang w:val="ru-RU"/>
        </w:rPr>
        <w:t>, предметные.</w:t>
      </w:r>
    </w:p>
    <w:p w:rsidR="001A31EA" w:rsidRPr="005C58F9" w:rsidRDefault="008952B1">
      <w:pPr>
        <w:autoSpaceDE w:val="0"/>
        <w:autoSpaceDN w:val="0"/>
        <w:spacing w:before="262" w:after="0" w:line="230" w:lineRule="auto"/>
        <w:rPr>
          <w:lang w:val="ru-RU"/>
        </w:rPr>
      </w:pPr>
      <w:r w:rsidRPr="005C58F9">
        <w:rPr>
          <w:rFonts w:ascii="Times New Roman" w:eastAsia="Times New Roman" w:hAnsi="Times New Roman"/>
          <w:b/>
          <w:color w:val="000000"/>
          <w:sz w:val="24"/>
          <w:lang w:val="ru-RU"/>
        </w:rPr>
        <w:t>ОБЩАЯ ХАРАКТЕРИСТИКА УЧЕБНОГО ПРЕДМЕТА «БИОЛОГИЯ»</w:t>
      </w:r>
    </w:p>
    <w:p w:rsidR="001A31EA" w:rsidRPr="005C58F9" w:rsidRDefault="008952B1">
      <w:pPr>
        <w:autoSpaceDE w:val="0"/>
        <w:autoSpaceDN w:val="0"/>
        <w:spacing w:before="166" w:after="0" w:line="271" w:lineRule="auto"/>
        <w:ind w:right="144" w:firstLine="180"/>
        <w:rPr>
          <w:lang w:val="ru-RU"/>
        </w:rPr>
      </w:pPr>
      <w:r w:rsidRPr="005C58F9">
        <w:rPr>
          <w:rFonts w:ascii="Times New Roman" w:eastAsia="Times New Roman" w:hAnsi="Times New Roman"/>
          <w:color w:val="000000"/>
          <w:sz w:val="24"/>
          <w:lang w:val="ru-RU"/>
        </w:rPr>
        <w:t xml:space="preserve">Учебный предмет «Биология» развивает представления о познаваемости живой природы и методах её познания, он позволяет сформировать систему научных знаний о живых системах, умения их получать, присваивать и применять в жизненных ситуациях. </w:t>
      </w:r>
    </w:p>
    <w:p w:rsidR="001A31EA" w:rsidRPr="005C58F9" w:rsidRDefault="008952B1">
      <w:pPr>
        <w:autoSpaceDE w:val="0"/>
        <w:autoSpaceDN w:val="0"/>
        <w:spacing w:before="70" w:after="0" w:line="271" w:lineRule="auto"/>
        <w:ind w:firstLine="180"/>
        <w:rPr>
          <w:lang w:val="ru-RU"/>
        </w:rPr>
      </w:pPr>
      <w:r w:rsidRPr="005C58F9">
        <w:rPr>
          <w:rFonts w:ascii="Times New Roman" w:eastAsia="Times New Roman" w:hAnsi="Times New Roman"/>
          <w:color w:val="000000"/>
          <w:sz w:val="24"/>
          <w:lang w:val="ru-RU"/>
        </w:rPr>
        <w:t xml:space="preserve">Биологическая подготовка обеспечивает понимание обучающимися научных принципов </w:t>
      </w:r>
      <w:r w:rsidRPr="005C58F9">
        <w:rPr>
          <w:lang w:val="ru-RU"/>
        </w:rPr>
        <w:br/>
      </w:r>
      <w:r w:rsidRPr="005C58F9">
        <w:rPr>
          <w:rFonts w:ascii="Times New Roman" w:eastAsia="Times New Roman" w:hAnsi="Times New Roman"/>
          <w:color w:val="000000"/>
          <w:sz w:val="24"/>
          <w:lang w:val="ru-RU"/>
        </w:rPr>
        <w:t>человеческой деятельности в природе, закладывает основы экологической культуры, здорового образа жизни.</w:t>
      </w:r>
    </w:p>
    <w:p w:rsidR="001A31EA" w:rsidRPr="005C58F9" w:rsidRDefault="008952B1">
      <w:pPr>
        <w:autoSpaceDE w:val="0"/>
        <w:autoSpaceDN w:val="0"/>
        <w:spacing w:before="262" w:after="0" w:line="230" w:lineRule="auto"/>
        <w:rPr>
          <w:lang w:val="ru-RU"/>
        </w:rPr>
      </w:pPr>
      <w:r w:rsidRPr="005C58F9">
        <w:rPr>
          <w:rFonts w:ascii="Times New Roman" w:eastAsia="Times New Roman" w:hAnsi="Times New Roman"/>
          <w:b/>
          <w:color w:val="000000"/>
          <w:sz w:val="24"/>
          <w:lang w:val="ru-RU"/>
        </w:rPr>
        <w:t>ЦЕЛИ ИЗУЧЕНИЯ УЧЕБНОГО ПРЕДМЕТА «БИОЛОГИЯ»</w:t>
      </w:r>
    </w:p>
    <w:p w:rsidR="001A31EA" w:rsidRPr="005C58F9" w:rsidRDefault="008952B1">
      <w:pPr>
        <w:autoSpaceDE w:val="0"/>
        <w:autoSpaceDN w:val="0"/>
        <w:spacing w:before="166" w:after="0" w:line="230" w:lineRule="auto"/>
        <w:ind w:left="180"/>
        <w:rPr>
          <w:lang w:val="ru-RU"/>
        </w:rPr>
      </w:pPr>
      <w:r w:rsidRPr="005C58F9">
        <w:rPr>
          <w:rFonts w:ascii="Times New Roman" w:eastAsia="Times New Roman" w:hAnsi="Times New Roman"/>
          <w:color w:val="000000"/>
          <w:sz w:val="24"/>
          <w:lang w:val="ru-RU"/>
        </w:rPr>
        <w:t>Целями изучения биологии на уровне основного общего образования являются:</w:t>
      </w:r>
    </w:p>
    <w:p w:rsidR="001A31EA" w:rsidRPr="005C58F9" w:rsidRDefault="008952B1">
      <w:pPr>
        <w:autoSpaceDE w:val="0"/>
        <w:autoSpaceDN w:val="0"/>
        <w:spacing w:before="178" w:after="0" w:line="262" w:lineRule="auto"/>
        <w:ind w:left="420" w:right="288"/>
        <w:rPr>
          <w:lang w:val="ru-RU"/>
        </w:rPr>
      </w:pPr>
      <w:r w:rsidRPr="005C58F9">
        <w:rPr>
          <w:rFonts w:ascii="Times New Roman" w:eastAsia="Times New Roman" w:hAnsi="Times New Roman"/>
          <w:color w:val="000000"/>
          <w:sz w:val="24"/>
          <w:lang w:val="ru-RU"/>
        </w:rPr>
        <w:t xml:space="preserve">—  формирование системы знаний о признаках и процессах жизнедеятельности биологических систем разного уровня организации; </w:t>
      </w:r>
    </w:p>
    <w:p w:rsidR="001A31EA" w:rsidRPr="005C58F9" w:rsidRDefault="008952B1">
      <w:pPr>
        <w:autoSpaceDE w:val="0"/>
        <w:autoSpaceDN w:val="0"/>
        <w:spacing w:before="192" w:after="0" w:line="262" w:lineRule="auto"/>
        <w:ind w:left="420" w:right="576"/>
        <w:rPr>
          <w:lang w:val="ru-RU"/>
        </w:rPr>
      </w:pPr>
      <w:r w:rsidRPr="005C58F9">
        <w:rPr>
          <w:rFonts w:ascii="Times New Roman" w:eastAsia="Times New Roman" w:hAnsi="Times New Roman"/>
          <w:color w:val="000000"/>
          <w:sz w:val="24"/>
          <w:lang w:val="ru-RU"/>
        </w:rPr>
        <w:t xml:space="preserve">—  формирование системы знаний об особенностях строения, жизнедеятельности организма человека, условиях сохранения его здоровья; </w:t>
      </w:r>
    </w:p>
    <w:p w:rsidR="001A31EA" w:rsidRPr="005C58F9" w:rsidRDefault="008952B1">
      <w:pPr>
        <w:autoSpaceDE w:val="0"/>
        <w:autoSpaceDN w:val="0"/>
        <w:spacing w:before="190" w:after="0" w:line="262" w:lineRule="auto"/>
        <w:ind w:left="420" w:right="144"/>
        <w:rPr>
          <w:lang w:val="ru-RU"/>
        </w:rPr>
      </w:pPr>
      <w:r w:rsidRPr="005C58F9">
        <w:rPr>
          <w:rFonts w:ascii="Times New Roman" w:eastAsia="Times New Roman" w:hAnsi="Times New Roman"/>
          <w:color w:val="000000"/>
          <w:sz w:val="24"/>
          <w:lang w:val="ru-RU"/>
        </w:rPr>
        <w:t>—  формирование умений применять методы биологической науки для изучения биологических систем, в том числе и организма человека;</w:t>
      </w:r>
    </w:p>
    <w:p w:rsidR="001A31EA" w:rsidRPr="005C58F9" w:rsidRDefault="008952B1">
      <w:pPr>
        <w:autoSpaceDE w:val="0"/>
        <w:autoSpaceDN w:val="0"/>
        <w:spacing w:before="190" w:after="0" w:line="271" w:lineRule="auto"/>
        <w:ind w:left="420" w:right="576"/>
        <w:rPr>
          <w:lang w:val="ru-RU"/>
        </w:rPr>
      </w:pPr>
      <w:r w:rsidRPr="005C58F9">
        <w:rPr>
          <w:rFonts w:ascii="Times New Roman" w:eastAsia="Times New Roman" w:hAnsi="Times New Roman"/>
          <w:color w:val="000000"/>
          <w:sz w:val="24"/>
          <w:lang w:val="ru-RU"/>
        </w:rPr>
        <w:t>—  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1A31EA" w:rsidRPr="005C58F9" w:rsidRDefault="008952B1">
      <w:pPr>
        <w:autoSpaceDE w:val="0"/>
        <w:autoSpaceDN w:val="0"/>
        <w:spacing w:before="190" w:after="0" w:line="271" w:lineRule="auto"/>
        <w:ind w:left="420" w:right="576"/>
        <w:rPr>
          <w:lang w:val="ru-RU"/>
        </w:rPr>
      </w:pPr>
      <w:r w:rsidRPr="005C58F9">
        <w:rPr>
          <w:rFonts w:ascii="Times New Roman" w:eastAsia="Times New Roman" w:hAnsi="Times New Roman"/>
          <w:color w:val="000000"/>
          <w:sz w:val="24"/>
          <w:lang w:val="ru-RU"/>
        </w:rPr>
        <w:t>—  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1A31EA" w:rsidRPr="005C58F9" w:rsidRDefault="008952B1">
      <w:pPr>
        <w:autoSpaceDE w:val="0"/>
        <w:autoSpaceDN w:val="0"/>
        <w:spacing w:before="190" w:after="0" w:line="262" w:lineRule="auto"/>
        <w:ind w:left="420" w:right="144"/>
        <w:rPr>
          <w:lang w:val="ru-RU"/>
        </w:rPr>
      </w:pPr>
      <w:r w:rsidRPr="005C58F9">
        <w:rPr>
          <w:rFonts w:ascii="Times New Roman" w:eastAsia="Times New Roman" w:hAnsi="Times New Roman"/>
          <w:color w:val="000000"/>
          <w:sz w:val="24"/>
          <w:lang w:val="ru-RU"/>
        </w:rPr>
        <w:t xml:space="preserve">—  формирование экологической культуры в целях сохранения собственного здоровья и охраны окружающей среды. </w:t>
      </w:r>
    </w:p>
    <w:p w:rsidR="001A31EA" w:rsidRPr="005C58F9" w:rsidRDefault="008952B1">
      <w:pPr>
        <w:autoSpaceDE w:val="0"/>
        <w:autoSpaceDN w:val="0"/>
        <w:spacing w:before="178" w:after="0" w:line="230" w:lineRule="auto"/>
        <w:ind w:left="180"/>
        <w:rPr>
          <w:lang w:val="ru-RU"/>
        </w:rPr>
      </w:pPr>
      <w:r w:rsidRPr="005C58F9">
        <w:rPr>
          <w:rFonts w:ascii="Times New Roman" w:eastAsia="Times New Roman" w:hAnsi="Times New Roman"/>
          <w:color w:val="000000"/>
          <w:sz w:val="24"/>
          <w:lang w:val="ru-RU"/>
        </w:rPr>
        <w:t xml:space="preserve">Достижение целей обеспечивается решением следующих ЗАДАЧ: </w:t>
      </w:r>
    </w:p>
    <w:p w:rsidR="001A31EA" w:rsidRPr="005C58F9" w:rsidRDefault="001A31EA">
      <w:pPr>
        <w:rPr>
          <w:lang w:val="ru-RU"/>
        </w:rPr>
        <w:sectPr w:rsidR="001A31EA" w:rsidRPr="005C58F9">
          <w:pgSz w:w="11900" w:h="16840"/>
          <w:pgMar w:top="358" w:right="650" w:bottom="296" w:left="666" w:header="720" w:footer="720" w:gutter="0"/>
          <w:cols w:space="720" w:equalWidth="0">
            <w:col w:w="10584" w:space="0"/>
          </w:cols>
          <w:docGrid w:linePitch="360"/>
        </w:sectPr>
      </w:pPr>
    </w:p>
    <w:p w:rsidR="001A31EA" w:rsidRPr="005C58F9" w:rsidRDefault="001A31EA">
      <w:pPr>
        <w:autoSpaceDE w:val="0"/>
        <w:autoSpaceDN w:val="0"/>
        <w:spacing w:after="144" w:line="220" w:lineRule="exact"/>
        <w:rPr>
          <w:lang w:val="ru-RU"/>
        </w:rPr>
      </w:pPr>
    </w:p>
    <w:p w:rsidR="001A31EA" w:rsidRPr="005C58F9" w:rsidRDefault="008952B1">
      <w:pPr>
        <w:autoSpaceDE w:val="0"/>
        <w:autoSpaceDN w:val="0"/>
        <w:spacing w:after="0" w:line="271" w:lineRule="auto"/>
        <w:ind w:left="420"/>
        <w:rPr>
          <w:lang w:val="ru-RU"/>
        </w:rPr>
      </w:pPr>
      <w:r w:rsidRPr="005C58F9">
        <w:rPr>
          <w:rFonts w:ascii="Times New Roman" w:eastAsia="Times New Roman" w:hAnsi="Times New Roman"/>
          <w:color w:val="000000"/>
          <w:sz w:val="24"/>
          <w:lang w:val="ru-RU"/>
        </w:rPr>
        <w:t xml:space="preserve">—  приобретение знаний обучающимися о живой природе, закономерностях строения, </w:t>
      </w:r>
      <w:r w:rsidRPr="005C58F9">
        <w:rPr>
          <w:lang w:val="ru-RU"/>
        </w:rPr>
        <w:br/>
      </w:r>
      <w:r w:rsidRPr="005C58F9">
        <w:rPr>
          <w:rFonts w:ascii="Times New Roman" w:eastAsia="Times New Roman" w:hAnsi="Times New Roman"/>
          <w:color w:val="000000"/>
          <w:sz w:val="24"/>
          <w:lang w:val="ru-RU"/>
        </w:rPr>
        <w:t xml:space="preserve">жизнедеятельности и </w:t>
      </w:r>
      <w:proofErr w:type="spellStart"/>
      <w:r w:rsidRPr="005C58F9">
        <w:rPr>
          <w:rFonts w:ascii="Times New Roman" w:eastAsia="Times New Roman" w:hAnsi="Times New Roman"/>
          <w:color w:val="000000"/>
          <w:sz w:val="24"/>
          <w:lang w:val="ru-RU"/>
        </w:rPr>
        <w:t>средообразующей</w:t>
      </w:r>
      <w:proofErr w:type="spellEnd"/>
      <w:r w:rsidRPr="005C58F9">
        <w:rPr>
          <w:rFonts w:ascii="Times New Roman" w:eastAsia="Times New Roman" w:hAnsi="Times New Roman"/>
          <w:color w:val="000000"/>
          <w:sz w:val="24"/>
          <w:lang w:val="ru-RU"/>
        </w:rPr>
        <w:t xml:space="preserve"> роли организмов; человеке как биосоциальном существе; о роли биологической науки в практической деятельности людей; </w:t>
      </w:r>
    </w:p>
    <w:p w:rsidR="001A31EA" w:rsidRPr="005C58F9" w:rsidRDefault="008952B1">
      <w:pPr>
        <w:autoSpaceDE w:val="0"/>
        <w:autoSpaceDN w:val="0"/>
        <w:spacing w:before="190" w:after="0" w:line="262" w:lineRule="auto"/>
        <w:ind w:left="420" w:right="1296"/>
        <w:rPr>
          <w:lang w:val="ru-RU"/>
        </w:rPr>
      </w:pPr>
      <w:r w:rsidRPr="005C58F9">
        <w:rPr>
          <w:rFonts w:ascii="Times New Roman" w:eastAsia="Times New Roman" w:hAnsi="Times New Roman"/>
          <w:color w:val="000000"/>
          <w:sz w:val="24"/>
          <w:lang w:val="ru-RU"/>
        </w:rPr>
        <w:t>—  овладение умениями проводить исследования с использованием биологического оборудования и наблюдения за состоянием собственного организма;</w:t>
      </w:r>
    </w:p>
    <w:p w:rsidR="001A31EA" w:rsidRPr="005C58F9" w:rsidRDefault="008952B1">
      <w:pPr>
        <w:autoSpaceDE w:val="0"/>
        <w:autoSpaceDN w:val="0"/>
        <w:spacing w:before="190" w:after="0" w:line="262" w:lineRule="auto"/>
        <w:ind w:left="420" w:right="864"/>
        <w:rPr>
          <w:lang w:val="ru-RU"/>
        </w:rPr>
      </w:pPr>
      <w:r w:rsidRPr="005C58F9">
        <w:rPr>
          <w:rFonts w:ascii="Times New Roman" w:eastAsia="Times New Roman" w:hAnsi="Times New Roman"/>
          <w:color w:val="000000"/>
          <w:sz w:val="24"/>
          <w:lang w:val="ru-RU"/>
        </w:rPr>
        <w:t>—  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1A31EA" w:rsidRPr="005C58F9" w:rsidRDefault="008952B1">
      <w:pPr>
        <w:autoSpaceDE w:val="0"/>
        <w:autoSpaceDN w:val="0"/>
        <w:spacing w:before="190" w:after="0" w:line="262" w:lineRule="auto"/>
        <w:ind w:left="420" w:right="864"/>
        <w:rPr>
          <w:lang w:val="ru-RU"/>
        </w:rPr>
      </w:pPr>
      <w:r w:rsidRPr="005C58F9">
        <w:rPr>
          <w:rFonts w:ascii="Times New Roman" w:eastAsia="Times New Roman" w:hAnsi="Times New Roman"/>
          <w:color w:val="000000"/>
          <w:sz w:val="24"/>
          <w:lang w:val="ru-RU"/>
        </w:rPr>
        <w:t>—  воспитание биологически и экологически грамотной личности, готовой к сохранению собственного здоровья и охраны окружающей среды.</w:t>
      </w:r>
    </w:p>
    <w:p w:rsidR="001A31EA" w:rsidRPr="005C58F9" w:rsidRDefault="008952B1">
      <w:pPr>
        <w:autoSpaceDE w:val="0"/>
        <w:autoSpaceDN w:val="0"/>
        <w:spacing w:before="492" w:after="0" w:line="230" w:lineRule="auto"/>
        <w:rPr>
          <w:lang w:val="ru-RU"/>
        </w:rPr>
      </w:pPr>
      <w:r w:rsidRPr="005C58F9">
        <w:rPr>
          <w:rFonts w:ascii="Times New Roman" w:eastAsia="Times New Roman" w:hAnsi="Times New Roman"/>
          <w:b/>
          <w:color w:val="000000"/>
          <w:sz w:val="24"/>
          <w:lang w:val="ru-RU"/>
        </w:rPr>
        <w:t>МЕСТО УЧЕБНОГО ПРЕДМЕТА «БИОЛОГИЯ» В УЧЕБНОМ ПЛАНЕ</w:t>
      </w:r>
    </w:p>
    <w:p w:rsidR="001A31EA" w:rsidRPr="005C58F9" w:rsidRDefault="008952B1">
      <w:pPr>
        <w:autoSpaceDE w:val="0"/>
        <w:autoSpaceDN w:val="0"/>
        <w:spacing w:before="166" w:after="0" w:line="271" w:lineRule="auto"/>
        <w:ind w:right="432" w:firstLine="180"/>
        <w:rPr>
          <w:lang w:val="ru-RU"/>
        </w:rPr>
      </w:pPr>
      <w:r w:rsidRPr="005C58F9">
        <w:rPr>
          <w:rFonts w:ascii="Times New Roman" w:eastAsia="Times New Roman" w:hAnsi="Times New Roman"/>
          <w:color w:val="000000"/>
          <w:sz w:val="24"/>
          <w:lang w:val="ru-RU"/>
        </w:rPr>
        <w:t>В соответствии с ФГОС ООО биология является обязательным предметом на уровне основного общего образования. Данная программа предусматривает изучение биологии в 5 классе - 1 час в неделю, всего - 34 часа.</w:t>
      </w:r>
    </w:p>
    <w:p w:rsidR="001A31EA" w:rsidRPr="005C58F9" w:rsidRDefault="001A31EA">
      <w:pPr>
        <w:rPr>
          <w:lang w:val="ru-RU"/>
        </w:rPr>
        <w:sectPr w:rsidR="001A31EA" w:rsidRPr="005C58F9">
          <w:pgSz w:w="11900" w:h="16840"/>
          <w:pgMar w:top="364" w:right="744" w:bottom="1440" w:left="666" w:header="720" w:footer="720" w:gutter="0"/>
          <w:cols w:space="720" w:equalWidth="0">
            <w:col w:w="10490" w:space="0"/>
          </w:cols>
          <w:docGrid w:linePitch="360"/>
        </w:sectPr>
      </w:pPr>
    </w:p>
    <w:p w:rsidR="001A31EA" w:rsidRPr="005C58F9" w:rsidRDefault="001A31EA">
      <w:pPr>
        <w:autoSpaceDE w:val="0"/>
        <w:autoSpaceDN w:val="0"/>
        <w:spacing w:after="78" w:line="220" w:lineRule="exact"/>
        <w:rPr>
          <w:lang w:val="ru-RU"/>
        </w:rPr>
      </w:pPr>
    </w:p>
    <w:p w:rsidR="001A31EA" w:rsidRPr="005C58F9" w:rsidRDefault="008952B1">
      <w:pPr>
        <w:autoSpaceDE w:val="0"/>
        <w:autoSpaceDN w:val="0"/>
        <w:spacing w:after="0" w:line="230" w:lineRule="auto"/>
        <w:rPr>
          <w:lang w:val="ru-RU"/>
        </w:rPr>
      </w:pPr>
      <w:r w:rsidRPr="005C58F9">
        <w:rPr>
          <w:rFonts w:ascii="Times New Roman" w:eastAsia="Times New Roman" w:hAnsi="Times New Roman"/>
          <w:b/>
          <w:color w:val="000000"/>
          <w:sz w:val="24"/>
          <w:lang w:val="ru-RU"/>
        </w:rPr>
        <w:t xml:space="preserve">СОДЕРЖАНИЕ УЧЕБНОГО ПРЕДМЕТА </w:t>
      </w:r>
    </w:p>
    <w:p w:rsidR="001A31EA" w:rsidRPr="005C58F9" w:rsidRDefault="008952B1">
      <w:pPr>
        <w:autoSpaceDE w:val="0"/>
        <w:autoSpaceDN w:val="0"/>
        <w:spacing w:before="346" w:after="0" w:line="262" w:lineRule="auto"/>
        <w:ind w:left="180"/>
        <w:rPr>
          <w:lang w:val="ru-RU"/>
        </w:rPr>
      </w:pPr>
      <w:r w:rsidRPr="005C58F9">
        <w:rPr>
          <w:rFonts w:ascii="Times New Roman" w:eastAsia="Times New Roman" w:hAnsi="Times New Roman"/>
          <w:b/>
          <w:color w:val="000000"/>
          <w:sz w:val="24"/>
          <w:lang w:val="ru-RU"/>
        </w:rPr>
        <w:t xml:space="preserve">1. Биология — наука о живой природе </w:t>
      </w:r>
      <w:r w:rsidRPr="005C58F9">
        <w:rPr>
          <w:lang w:val="ru-RU"/>
        </w:rPr>
        <w:br/>
      </w:r>
      <w:r w:rsidRPr="005C58F9">
        <w:rPr>
          <w:rFonts w:ascii="Times New Roman" w:eastAsia="Times New Roman" w:hAnsi="Times New Roman"/>
          <w:color w:val="000000"/>
          <w:sz w:val="24"/>
          <w:lang w:val="ru-RU"/>
        </w:rPr>
        <w:t>Понятие о жизни. Признаки живого (клеточное строение, питание, дыхание, выделение, рост и др.).</w:t>
      </w:r>
    </w:p>
    <w:p w:rsidR="001A31EA" w:rsidRPr="005C58F9" w:rsidRDefault="008952B1">
      <w:pPr>
        <w:autoSpaceDE w:val="0"/>
        <w:autoSpaceDN w:val="0"/>
        <w:spacing w:before="70" w:after="0" w:line="230" w:lineRule="auto"/>
        <w:rPr>
          <w:lang w:val="ru-RU"/>
        </w:rPr>
      </w:pPr>
      <w:r w:rsidRPr="005C58F9">
        <w:rPr>
          <w:rFonts w:ascii="Times New Roman" w:eastAsia="Times New Roman" w:hAnsi="Times New Roman"/>
          <w:color w:val="000000"/>
          <w:sz w:val="24"/>
          <w:lang w:val="ru-RU"/>
        </w:rPr>
        <w:t>Объекты живой и неживой природы, их сравнение. Живая и неживая природа — единое целое.</w:t>
      </w:r>
    </w:p>
    <w:p w:rsidR="001A31EA" w:rsidRPr="005C58F9" w:rsidRDefault="008952B1">
      <w:pPr>
        <w:autoSpaceDE w:val="0"/>
        <w:autoSpaceDN w:val="0"/>
        <w:spacing w:before="70" w:after="0" w:line="281" w:lineRule="auto"/>
        <w:ind w:right="576" w:firstLine="180"/>
        <w:rPr>
          <w:lang w:val="ru-RU"/>
        </w:rPr>
      </w:pPr>
      <w:r w:rsidRPr="005C58F9">
        <w:rPr>
          <w:rFonts w:ascii="Times New Roman" w:eastAsia="Times New Roman" w:hAnsi="Times New Roman"/>
          <w:color w:val="000000"/>
          <w:sz w:val="24"/>
          <w:lang w:val="ru-RU"/>
        </w:rPr>
        <w:t>Биология — система наук о живой природе. Основные разделы биологии (ботаника, зоология, экология, цитология, анатомия, физиология и др.). Профессии, связанные с биологией: врач, ветеринар, психолог, агроном, животновод и др. (4—5).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rsidR="001A31EA" w:rsidRPr="005C58F9" w:rsidRDefault="008952B1">
      <w:pPr>
        <w:tabs>
          <w:tab w:val="left" w:pos="180"/>
        </w:tabs>
        <w:autoSpaceDE w:val="0"/>
        <w:autoSpaceDN w:val="0"/>
        <w:spacing w:before="72" w:after="0" w:line="262" w:lineRule="auto"/>
        <w:ind w:right="864"/>
        <w:rPr>
          <w:lang w:val="ru-RU"/>
        </w:rPr>
      </w:pPr>
      <w:r w:rsidRPr="005C58F9">
        <w:rPr>
          <w:lang w:val="ru-RU"/>
        </w:rPr>
        <w:tab/>
      </w:r>
      <w:r w:rsidRPr="005C58F9">
        <w:rPr>
          <w:rFonts w:ascii="Times New Roman" w:eastAsia="Times New Roman" w:hAnsi="Times New Roman"/>
          <w:color w:val="000000"/>
          <w:sz w:val="24"/>
          <w:lang w:val="ru-RU"/>
        </w:rPr>
        <w:t>Кабинет биологии. Правила поведения и работы в кабинете с биологическими приборами и инструментами.</w:t>
      </w:r>
    </w:p>
    <w:p w:rsidR="001A31EA" w:rsidRPr="005C58F9" w:rsidRDefault="008952B1">
      <w:pPr>
        <w:tabs>
          <w:tab w:val="left" w:pos="180"/>
        </w:tabs>
        <w:autoSpaceDE w:val="0"/>
        <w:autoSpaceDN w:val="0"/>
        <w:spacing w:before="70" w:after="0" w:line="262" w:lineRule="auto"/>
        <w:rPr>
          <w:lang w:val="ru-RU"/>
        </w:rPr>
      </w:pPr>
      <w:r w:rsidRPr="005C58F9">
        <w:rPr>
          <w:lang w:val="ru-RU"/>
        </w:rPr>
        <w:tab/>
      </w:r>
      <w:r w:rsidRPr="005C58F9">
        <w:rPr>
          <w:rFonts w:ascii="Times New Roman" w:eastAsia="Times New Roman" w:hAnsi="Times New Roman"/>
          <w:color w:val="000000"/>
          <w:sz w:val="24"/>
          <w:lang w:val="ru-RU"/>
        </w:rPr>
        <w:t>Биологические термины, понятия, символы. Источники биологических знаний. Поиск информации с использованием различных источников (</w:t>
      </w:r>
      <w:proofErr w:type="spellStart"/>
      <w:r w:rsidRPr="005C58F9">
        <w:rPr>
          <w:rFonts w:ascii="Times New Roman" w:eastAsia="Times New Roman" w:hAnsi="Times New Roman"/>
          <w:color w:val="000000"/>
          <w:sz w:val="24"/>
          <w:lang w:val="ru-RU"/>
        </w:rPr>
        <w:t>научнопопулярная</w:t>
      </w:r>
      <w:proofErr w:type="spellEnd"/>
      <w:r w:rsidRPr="005C58F9">
        <w:rPr>
          <w:rFonts w:ascii="Times New Roman" w:eastAsia="Times New Roman" w:hAnsi="Times New Roman"/>
          <w:color w:val="000000"/>
          <w:sz w:val="24"/>
          <w:lang w:val="ru-RU"/>
        </w:rPr>
        <w:t xml:space="preserve"> литература, справочники, Интернет).</w:t>
      </w:r>
    </w:p>
    <w:p w:rsidR="001A31EA" w:rsidRPr="005C58F9" w:rsidRDefault="008952B1">
      <w:pPr>
        <w:tabs>
          <w:tab w:val="left" w:pos="180"/>
        </w:tabs>
        <w:autoSpaceDE w:val="0"/>
        <w:autoSpaceDN w:val="0"/>
        <w:spacing w:before="190" w:after="0"/>
        <w:ind w:right="720"/>
        <w:rPr>
          <w:lang w:val="ru-RU"/>
        </w:rPr>
      </w:pPr>
      <w:r w:rsidRPr="005C58F9">
        <w:rPr>
          <w:lang w:val="ru-RU"/>
        </w:rPr>
        <w:tab/>
      </w:r>
      <w:r w:rsidRPr="005C58F9">
        <w:rPr>
          <w:rFonts w:ascii="Times New Roman" w:eastAsia="Times New Roman" w:hAnsi="Times New Roman"/>
          <w:b/>
          <w:color w:val="000000"/>
          <w:sz w:val="24"/>
          <w:lang w:val="ru-RU"/>
        </w:rPr>
        <w:t xml:space="preserve">2. Методы изучения живой природы </w:t>
      </w:r>
      <w:r w:rsidRPr="005C58F9">
        <w:rPr>
          <w:lang w:val="ru-RU"/>
        </w:rPr>
        <w:br/>
      </w:r>
      <w:r w:rsidRPr="005C58F9">
        <w:rPr>
          <w:lang w:val="ru-RU"/>
        </w:rPr>
        <w:tab/>
      </w:r>
      <w:r w:rsidRPr="005C58F9">
        <w:rPr>
          <w:rFonts w:ascii="Times New Roman" w:eastAsia="Times New Roman" w:hAnsi="Times New Roman"/>
          <w:color w:val="000000"/>
          <w:sz w:val="24"/>
          <w:lang w:val="ru-RU"/>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rsidR="001A31EA" w:rsidRPr="005C58F9" w:rsidRDefault="008952B1">
      <w:pPr>
        <w:autoSpaceDE w:val="0"/>
        <w:autoSpaceDN w:val="0"/>
        <w:spacing w:before="70" w:after="0" w:line="271" w:lineRule="auto"/>
        <w:ind w:right="864" w:firstLine="180"/>
        <w:rPr>
          <w:lang w:val="ru-RU"/>
        </w:rPr>
      </w:pPr>
      <w:r w:rsidRPr="005C58F9">
        <w:rPr>
          <w:rFonts w:ascii="Times New Roman" w:eastAsia="Times New Roman" w:hAnsi="Times New Roman"/>
          <w:color w:val="000000"/>
          <w:sz w:val="24"/>
          <w:lang w:val="ru-RU"/>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rsidR="001A31EA" w:rsidRPr="005C58F9" w:rsidRDefault="008952B1">
      <w:pPr>
        <w:autoSpaceDE w:val="0"/>
        <w:autoSpaceDN w:val="0"/>
        <w:spacing w:before="70" w:after="0" w:line="271" w:lineRule="auto"/>
        <w:ind w:right="576" w:firstLine="180"/>
        <w:rPr>
          <w:lang w:val="ru-RU"/>
        </w:rPr>
      </w:pPr>
      <w:r w:rsidRPr="005C58F9">
        <w:rPr>
          <w:rFonts w:ascii="Times New Roman" w:eastAsia="Times New Roman" w:hAnsi="Times New Roman"/>
          <w:i/>
          <w:color w:val="000000"/>
          <w:sz w:val="24"/>
          <w:lang w:val="ru-RU"/>
        </w:rPr>
        <w:t xml:space="preserve">Лабораторные и практические работы </w:t>
      </w:r>
      <w:r w:rsidRPr="005C58F9">
        <w:rPr>
          <w:lang w:val="ru-RU"/>
        </w:rPr>
        <w:br/>
      </w:r>
      <w:r w:rsidRPr="005C58F9">
        <w:rPr>
          <w:rFonts w:ascii="Times New Roman" w:eastAsia="Times New Roman" w:hAnsi="Times New Roman"/>
          <w:color w:val="000000"/>
          <w:sz w:val="24"/>
          <w:lang w:val="ru-RU"/>
        </w:rPr>
        <w:t>1. Изучение лабораторного оборудования: термометры, весы, чашки Петри, пробирки, мензурки. Правила работы с оборудованием в школьном кабинете.</w:t>
      </w:r>
    </w:p>
    <w:p w:rsidR="001A31EA" w:rsidRPr="005C58F9" w:rsidRDefault="008952B1">
      <w:pPr>
        <w:autoSpaceDE w:val="0"/>
        <w:autoSpaceDN w:val="0"/>
        <w:spacing w:before="70" w:after="0" w:line="230" w:lineRule="auto"/>
        <w:rPr>
          <w:lang w:val="ru-RU"/>
        </w:rPr>
      </w:pPr>
      <w:r w:rsidRPr="005C58F9">
        <w:rPr>
          <w:rFonts w:ascii="Times New Roman" w:eastAsia="Times New Roman" w:hAnsi="Times New Roman"/>
          <w:color w:val="000000"/>
          <w:sz w:val="24"/>
          <w:lang w:val="ru-RU"/>
        </w:rPr>
        <w:t>2. Ознакомление с устройством лупы, светового микроскопа, правила работы с ними.</w:t>
      </w:r>
    </w:p>
    <w:p w:rsidR="001A31EA" w:rsidRPr="005C58F9" w:rsidRDefault="008952B1">
      <w:pPr>
        <w:autoSpaceDE w:val="0"/>
        <w:autoSpaceDN w:val="0"/>
        <w:spacing w:before="70" w:after="0" w:line="262" w:lineRule="auto"/>
        <w:rPr>
          <w:lang w:val="ru-RU"/>
        </w:rPr>
      </w:pPr>
      <w:r w:rsidRPr="005C58F9">
        <w:rPr>
          <w:rFonts w:ascii="Times New Roman" w:eastAsia="Times New Roman" w:hAnsi="Times New Roman"/>
          <w:color w:val="000000"/>
          <w:sz w:val="24"/>
          <w:lang w:val="ru-RU"/>
        </w:rPr>
        <w:t>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1A31EA" w:rsidRPr="005C58F9" w:rsidRDefault="008952B1">
      <w:pPr>
        <w:autoSpaceDE w:val="0"/>
        <w:autoSpaceDN w:val="0"/>
        <w:spacing w:before="70" w:after="0" w:line="262" w:lineRule="auto"/>
        <w:ind w:left="180" w:right="1872"/>
        <w:rPr>
          <w:lang w:val="ru-RU"/>
        </w:rPr>
      </w:pPr>
      <w:r w:rsidRPr="005C58F9">
        <w:rPr>
          <w:rFonts w:ascii="Times New Roman" w:eastAsia="Times New Roman" w:hAnsi="Times New Roman"/>
          <w:i/>
          <w:color w:val="000000"/>
          <w:sz w:val="24"/>
          <w:lang w:val="ru-RU"/>
        </w:rPr>
        <w:t xml:space="preserve">Экскурсии или </w:t>
      </w:r>
      <w:proofErr w:type="spellStart"/>
      <w:r w:rsidRPr="005C58F9">
        <w:rPr>
          <w:rFonts w:ascii="Times New Roman" w:eastAsia="Times New Roman" w:hAnsi="Times New Roman"/>
          <w:i/>
          <w:color w:val="000000"/>
          <w:sz w:val="24"/>
          <w:lang w:val="ru-RU"/>
        </w:rPr>
        <w:t>видеоэкскурсии</w:t>
      </w:r>
      <w:proofErr w:type="spellEnd"/>
      <w:r w:rsidRPr="005C58F9">
        <w:rPr>
          <w:lang w:val="ru-RU"/>
        </w:rPr>
        <w:br/>
      </w:r>
      <w:r w:rsidRPr="005C58F9">
        <w:rPr>
          <w:rFonts w:ascii="Times New Roman" w:eastAsia="Times New Roman" w:hAnsi="Times New Roman"/>
          <w:color w:val="000000"/>
          <w:sz w:val="24"/>
          <w:lang w:val="ru-RU"/>
        </w:rPr>
        <w:t>Овладение методами изучения живой природы — наблюдением и экспериментом.</w:t>
      </w:r>
    </w:p>
    <w:p w:rsidR="001A31EA" w:rsidRPr="005C58F9" w:rsidRDefault="008952B1">
      <w:pPr>
        <w:autoSpaceDE w:val="0"/>
        <w:autoSpaceDN w:val="0"/>
        <w:spacing w:before="190" w:after="0" w:line="262" w:lineRule="auto"/>
        <w:ind w:left="180" w:right="4464"/>
        <w:rPr>
          <w:lang w:val="ru-RU"/>
        </w:rPr>
      </w:pPr>
      <w:r w:rsidRPr="005C58F9">
        <w:rPr>
          <w:rFonts w:ascii="Times New Roman" w:eastAsia="Times New Roman" w:hAnsi="Times New Roman"/>
          <w:b/>
          <w:color w:val="000000"/>
          <w:sz w:val="24"/>
          <w:lang w:val="ru-RU"/>
        </w:rPr>
        <w:t xml:space="preserve">3. Организмы — тела живой природы </w:t>
      </w:r>
      <w:r w:rsidRPr="005C58F9">
        <w:rPr>
          <w:lang w:val="ru-RU"/>
        </w:rPr>
        <w:br/>
      </w:r>
      <w:r w:rsidRPr="005C58F9">
        <w:rPr>
          <w:rFonts w:ascii="Times New Roman" w:eastAsia="Times New Roman" w:hAnsi="Times New Roman"/>
          <w:color w:val="000000"/>
          <w:sz w:val="24"/>
          <w:lang w:val="ru-RU"/>
        </w:rPr>
        <w:t>Понятие об организме. Доядерные и ядерные организмы.</w:t>
      </w:r>
    </w:p>
    <w:p w:rsidR="001A31EA" w:rsidRPr="005C58F9" w:rsidRDefault="008952B1">
      <w:pPr>
        <w:autoSpaceDE w:val="0"/>
        <w:autoSpaceDN w:val="0"/>
        <w:spacing w:before="72" w:after="0" w:line="271" w:lineRule="auto"/>
        <w:ind w:right="432" w:firstLine="180"/>
        <w:rPr>
          <w:lang w:val="ru-RU"/>
        </w:rPr>
      </w:pPr>
      <w:r w:rsidRPr="005C58F9">
        <w:rPr>
          <w:rFonts w:ascii="Times New Roman" w:eastAsia="Times New Roman" w:hAnsi="Times New Roman"/>
          <w:color w:val="000000"/>
          <w:sz w:val="24"/>
          <w:lang w:val="ru-RU"/>
        </w:rPr>
        <w:t>Клетка и её открытие. Клеточное строение организмов. Цитология — наука о клетке. Клетка —наименьшая единица строения и жизнедеятельности организмов. Строение клетки под световым микроскопом: клеточная оболочка, цитоплазма, ядро.</w:t>
      </w:r>
    </w:p>
    <w:p w:rsidR="001A31EA" w:rsidRPr="005C58F9" w:rsidRDefault="008952B1">
      <w:pPr>
        <w:autoSpaceDE w:val="0"/>
        <w:autoSpaceDN w:val="0"/>
        <w:spacing w:before="70" w:after="0" w:line="230" w:lineRule="auto"/>
        <w:ind w:left="180"/>
        <w:rPr>
          <w:lang w:val="ru-RU"/>
        </w:rPr>
      </w:pPr>
      <w:r w:rsidRPr="005C58F9">
        <w:rPr>
          <w:rFonts w:ascii="Times New Roman" w:eastAsia="Times New Roman" w:hAnsi="Times New Roman"/>
          <w:color w:val="000000"/>
          <w:sz w:val="24"/>
          <w:lang w:val="ru-RU"/>
        </w:rPr>
        <w:t>Одноклеточные и многоклеточные организмы. Клетки, ткани, органы, системы органов.</w:t>
      </w:r>
    </w:p>
    <w:p w:rsidR="001A31EA" w:rsidRPr="005C58F9" w:rsidRDefault="008952B1">
      <w:pPr>
        <w:tabs>
          <w:tab w:val="left" w:pos="180"/>
        </w:tabs>
        <w:autoSpaceDE w:val="0"/>
        <w:autoSpaceDN w:val="0"/>
        <w:spacing w:before="70" w:after="0" w:line="262" w:lineRule="auto"/>
        <w:rPr>
          <w:lang w:val="ru-RU"/>
        </w:rPr>
      </w:pPr>
      <w:r w:rsidRPr="005C58F9">
        <w:rPr>
          <w:lang w:val="ru-RU"/>
        </w:rPr>
        <w:tab/>
      </w:r>
      <w:r w:rsidRPr="005C58F9">
        <w:rPr>
          <w:rFonts w:ascii="Times New Roman" w:eastAsia="Times New Roman" w:hAnsi="Times New Roman"/>
          <w:color w:val="000000"/>
          <w:sz w:val="24"/>
          <w:lang w:val="ru-RU"/>
        </w:rPr>
        <w:t>Жизнедеятельность организмов. Особенности строения и процессов жизнедеятельности у растений, животных, бактерий и грибов.</w:t>
      </w:r>
    </w:p>
    <w:p w:rsidR="001A31EA" w:rsidRPr="005C58F9" w:rsidRDefault="008952B1">
      <w:pPr>
        <w:tabs>
          <w:tab w:val="left" w:pos="180"/>
        </w:tabs>
        <w:autoSpaceDE w:val="0"/>
        <w:autoSpaceDN w:val="0"/>
        <w:spacing w:before="70" w:after="0" w:line="262" w:lineRule="auto"/>
        <w:ind w:right="1296"/>
        <w:rPr>
          <w:lang w:val="ru-RU"/>
        </w:rPr>
      </w:pPr>
      <w:r w:rsidRPr="005C58F9">
        <w:rPr>
          <w:lang w:val="ru-RU"/>
        </w:rPr>
        <w:tab/>
      </w:r>
      <w:r w:rsidRPr="005C58F9">
        <w:rPr>
          <w:rFonts w:ascii="Times New Roman" w:eastAsia="Times New Roman" w:hAnsi="Times New Roman"/>
          <w:color w:val="000000"/>
          <w:sz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1A31EA" w:rsidRPr="005C58F9" w:rsidRDefault="008952B1">
      <w:pPr>
        <w:autoSpaceDE w:val="0"/>
        <w:autoSpaceDN w:val="0"/>
        <w:spacing w:before="70" w:after="0" w:line="271" w:lineRule="auto"/>
        <w:ind w:firstLine="180"/>
        <w:rPr>
          <w:lang w:val="ru-RU"/>
        </w:rPr>
      </w:pPr>
      <w:r w:rsidRPr="005C58F9">
        <w:rPr>
          <w:rFonts w:ascii="Times New Roman" w:eastAsia="Times New Roman" w:hAnsi="Times New Roman"/>
          <w:color w:val="000000"/>
          <w:sz w:val="24"/>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1A31EA" w:rsidRPr="005C58F9" w:rsidRDefault="008952B1">
      <w:pPr>
        <w:autoSpaceDE w:val="0"/>
        <w:autoSpaceDN w:val="0"/>
        <w:spacing w:before="70" w:after="0" w:line="271" w:lineRule="auto"/>
        <w:ind w:right="720" w:firstLine="180"/>
        <w:rPr>
          <w:lang w:val="ru-RU"/>
        </w:rPr>
      </w:pPr>
      <w:r w:rsidRPr="005C58F9">
        <w:rPr>
          <w:rFonts w:ascii="Times New Roman" w:eastAsia="Times New Roman" w:hAnsi="Times New Roman"/>
          <w:i/>
          <w:color w:val="000000"/>
          <w:sz w:val="24"/>
          <w:lang w:val="ru-RU"/>
        </w:rPr>
        <w:t xml:space="preserve">Лабораторные и практические работы </w:t>
      </w:r>
      <w:r w:rsidRPr="005C58F9">
        <w:rPr>
          <w:lang w:val="ru-RU"/>
        </w:rPr>
        <w:br/>
      </w:r>
      <w:r w:rsidRPr="005C58F9">
        <w:rPr>
          <w:rFonts w:ascii="Times New Roman" w:eastAsia="Times New Roman" w:hAnsi="Times New Roman"/>
          <w:color w:val="000000"/>
          <w:sz w:val="24"/>
          <w:lang w:val="ru-RU"/>
        </w:rPr>
        <w:t>1. Изучение клеток кожицы чешуи лука под лупой и микроскопом (на примере самостоятельно приготовленного микропрепарата).</w:t>
      </w:r>
    </w:p>
    <w:p w:rsidR="001A31EA" w:rsidRPr="005C58F9" w:rsidRDefault="008952B1">
      <w:pPr>
        <w:autoSpaceDE w:val="0"/>
        <w:autoSpaceDN w:val="0"/>
        <w:spacing w:before="70" w:after="0" w:line="230" w:lineRule="auto"/>
        <w:rPr>
          <w:lang w:val="ru-RU"/>
        </w:rPr>
      </w:pPr>
      <w:r w:rsidRPr="005C58F9">
        <w:rPr>
          <w:rFonts w:ascii="Times New Roman" w:eastAsia="Times New Roman" w:hAnsi="Times New Roman"/>
          <w:color w:val="000000"/>
          <w:sz w:val="24"/>
          <w:lang w:val="ru-RU"/>
        </w:rPr>
        <w:t>2. Ознакомление с принципами систематики организмов.</w:t>
      </w:r>
    </w:p>
    <w:p w:rsidR="001A31EA" w:rsidRPr="005C58F9" w:rsidRDefault="001A31EA">
      <w:pPr>
        <w:rPr>
          <w:lang w:val="ru-RU"/>
        </w:rPr>
        <w:sectPr w:rsidR="001A31EA" w:rsidRPr="005C58F9">
          <w:pgSz w:w="11900" w:h="16840"/>
          <w:pgMar w:top="298" w:right="650" w:bottom="338" w:left="666" w:header="720" w:footer="720" w:gutter="0"/>
          <w:cols w:space="720" w:equalWidth="0">
            <w:col w:w="10584" w:space="0"/>
          </w:cols>
          <w:docGrid w:linePitch="360"/>
        </w:sectPr>
      </w:pPr>
    </w:p>
    <w:p w:rsidR="001A31EA" w:rsidRPr="005C58F9" w:rsidRDefault="001A31EA">
      <w:pPr>
        <w:autoSpaceDE w:val="0"/>
        <w:autoSpaceDN w:val="0"/>
        <w:spacing w:after="66" w:line="220" w:lineRule="exact"/>
        <w:rPr>
          <w:lang w:val="ru-RU"/>
        </w:rPr>
      </w:pPr>
    </w:p>
    <w:p w:rsidR="001A31EA" w:rsidRPr="005C58F9" w:rsidRDefault="008952B1">
      <w:pPr>
        <w:autoSpaceDE w:val="0"/>
        <w:autoSpaceDN w:val="0"/>
        <w:spacing w:after="0" w:line="230" w:lineRule="auto"/>
        <w:rPr>
          <w:lang w:val="ru-RU"/>
        </w:rPr>
      </w:pPr>
      <w:r w:rsidRPr="005C58F9">
        <w:rPr>
          <w:rFonts w:ascii="Times New Roman" w:eastAsia="Times New Roman" w:hAnsi="Times New Roman"/>
          <w:color w:val="000000"/>
          <w:sz w:val="24"/>
          <w:lang w:val="ru-RU"/>
        </w:rPr>
        <w:t>3. Наблюдение за потреблением воды растением.</w:t>
      </w:r>
    </w:p>
    <w:p w:rsidR="001A31EA" w:rsidRPr="005C58F9" w:rsidRDefault="008952B1">
      <w:pPr>
        <w:tabs>
          <w:tab w:val="left" w:pos="180"/>
        </w:tabs>
        <w:autoSpaceDE w:val="0"/>
        <w:autoSpaceDN w:val="0"/>
        <w:spacing w:before="190" w:after="0"/>
        <w:ind w:right="144"/>
        <w:rPr>
          <w:lang w:val="ru-RU"/>
        </w:rPr>
      </w:pPr>
      <w:r w:rsidRPr="005C58F9">
        <w:rPr>
          <w:lang w:val="ru-RU"/>
        </w:rPr>
        <w:tab/>
      </w:r>
      <w:r w:rsidRPr="005C58F9">
        <w:rPr>
          <w:rFonts w:ascii="Times New Roman" w:eastAsia="Times New Roman" w:hAnsi="Times New Roman"/>
          <w:b/>
          <w:color w:val="000000"/>
          <w:sz w:val="24"/>
          <w:lang w:val="ru-RU"/>
        </w:rPr>
        <w:t xml:space="preserve">4. Организмы и среда обитания </w:t>
      </w:r>
      <w:r w:rsidRPr="005C58F9">
        <w:rPr>
          <w:lang w:val="ru-RU"/>
        </w:rPr>
        <w:br/>
      </w:r>
      <w:r w:rsidRPr="005C58F9">
        <w:rPr>
          <w:lang w:val="ru-RU"/>
        </w:rPr>
        <w:tab/>
      </w:r>
      <w:r w:rsidRPr="005C58F9">
        <w:rPr>
          <w:rFonts w:ascii="Times New Roman" w:eastAsia="Times New Roman" w:hAnsi="Times New Roman"/>
          <w:color w:val="000000"/>
          <w:sz w:val="24"/>
          <w:lang w:val="ru-RU"/>
        </w:rPr>
        <w:t xml:space="preserve">Понятие о среде обитания. Водная, </w:t>
      </w:r>
      <w:proofErr w:type="spellStart"/>
      <w:r w:rsidRPr="005C58F9">
        <w:rPr>
          <w:rFonts w:ascii="Times New Roman" w:eastAsia="Times New Roman" w:hAnsi="Times New Roman"/>
          <w:color w:val="000000"/>
          <w:sz w:val="24"/>
          <w:lang w:val="ru-RU"/>
        </w:rPr>
        <w:t>наземновоздушная</w:t>
      </w:r>
      <w:proofErr w:type="spellEnd"/>
      <w:r w:rsidRPr="005C58F9">
        <w:rPr>
          <w:rFonts w:ascii="Times New Roman" w:eastAsia="Times New Roman" w:hAnsi="Times New Roman"/>
          <w:color w:val="000000"/>
          <w:sz w:val="24"/>
          <w:lang w:val="ru-RU"/>
        </w:rPr>
        <w:t xml:space="preserve">, почвенная, </w:t>
      </w:r>
      <w:proofErr w:type="spellStart"/>
      <w:r w:rsidRPr="005C58F9">
        <w:rPr>
          <w:rFonts w:ascii="Times New Roman" w:eastAsia="Times New Roman" w:hAnsi="Times New Roman"/>
          <w:color w:val="000000"/>
          <w:sz w:val="24"/>
          <w:lang w:val="ru-RU"/>
        </w:rPr>
        <w:t>внутриорганизменная</w:t>
      </w:r>
      <w:proofErr w:type="spellEnd"/>
      <w:r w:rsidRPr="005C58F9">
        <w:rPr>
          <w:rFonts w:ascii="Times New Roman" w:eastAsia="Times New Roman" w:hAnsi="Times New Roman"/>
          <w:color w:val="000000"/>
          <w:sz w:val="24"/>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1A31EA" w:rsidRPr="005C58F9" w:rsidRDefault="008952B1">
      <w:pPr>
        <w:autoSpaceDE w:val="0"/>
        <w:autoSpaceDN w:val="0"/>
        <w:spacing w:before="70" w:after="0" w:line="262" w:lineRule="auto"/>
        <w:ind w:left="180" w:right="1440"/>
        <w:rPr>
          <w:lang w:val="ru-RU"/>
        </w:rPr>
      </w:pPr>
      <w:r w:rsidRPr="005C58F9">
        <w:rPr>
          <w:rFonts w:ascii="Times New Roman" w:eastAsia="Times New Roman" w:hAnsi="Times New Roman"/>
          <w:i/>
          <w:color w:val="000000"/>
          <w:sz w:val="24"/>
          <w:lang w:val="ru-RU"/>
        </w:rPr>
        <w:t xml:space="preserve">Лабораторные и практические работы </w:t>
      </w:r>
      <w:r w:rsidRPr="005C58F9">
        <w:rPr>
          <w:lang w:val="ru-RU"/>
        </w:rPr>
        <w:br/>
      </w:r>
      <w:r w:rsidRPr="005C58F9">
        <w:rPr>
          <w:rFonts w:ascii="Times New Roman" w:eastAsia="Times New Roman" w:hAnsi="Times New Roman"/>
          <w:color w:val="000000"/>
          <w:sz w:val="24"/>
          <w:lang w:val="ru-RU"/>
        </w:rPr>
        <w:t>Выявление приспособлений организмов к среде обитания (на конкретных примерах).</w:t>
      </w:r>
    </w:p>
    <w:p w:rsidR="001A31EA" w:rsidRPr="005C58F9" w:rsidRDefault="008952B1">
      <w:pPr>
        <w:autoSpaceDE w:val="0"/>
        <w:autoSpaceDN w:val="0"/>
        <w:spacing w:before="70" w:after="0" w:line="262" w:lineRule="auto"/>
        <w:ind w:left="180" w:right="4032"/>
        <w:rPr>
          <w:lang w:val="ru-RU"/>
        </w:rPr>
      </w:pPr>
      <w:r w:rsidRPr="005C58F9">
        <w:rPr>
          <w:rFonts w:ascii="Times New Roman" w:eastAsia="Times New Roman" w:hAnsi="Times New Roman"/>
          <w:i/>
          <w:color w:val="000000"/>
          <w:sz w:val="24"/>
          <w:lang w:val="ru-RU"/>
        </w:rPr>
        <w:t xml:space="preserve">Экскурсии или </w:t>
      </w:r>
      <w:proofErr w:type="spellStart"/>
      <w:r w:rsidRPr="005C58F9">
        <w:rPr>
          <w:rFonts w:ascii="Times New Roman" w:eastAsia="Times New Roman" w:hAnsi="Times New Roman"/>
          <w:i/>
          <w:color w:val="000000"/>
          <w:sz w:val="24"/>
          <w:lang w:val="ru-RU"/>
        </w:rPr>
        <w:t>видеоэкскурсии</w:t>
      </w:r>
      <w:proofErr w:type="spellEnd"/>
      <w:r w:rsidRPr="005C58F9">
        <w:rPr>
          <w:lang w:val="ru-RU"/>
        </w:rPr>
        <w:br/>
      </w:r>
      <w:r w:rsidRPr="005C58F9">
        <w:rPr>
          <w:rFonts w:ascii="Times New Roman" w:eastAsia="Times New Roman" w:hAnsi="Times New Roman"/>
          <w:color w:val="000000"/>
          <w:sz w:val="24"/>
          <w:lang w:val="ru-RU"/>
        </w:rPr>
        <w:t>Растительный и животный мир родного края (краеведение).</w:t>
      </w:r>
    </w:p>
    <w:p w:rsidR="001A31EA" w:rsidRPr="005C58F9" w:rsidRDefault="008952B1">
      <w:pPr>
        <w:tabs>
          <w:tab w:val="left" w:pos="180"/>
        </w:tabs>
        <w:autoSpaceDE w:val="0"/>
        <w:autoSpaceDN w:val="0"/>
        <w:spacing w:before="192" w:after="0" w:line="281" w:lineRule="auto"/>
        <w:rPr>
          <w:lang w:val="ru-RU"/>
        </w:rPr>
      </w:pPr>
      <w:r w:rsidRPr="005C58F9">
        <w:rPr>
          <w:lang w:val="ru-RU"/>
        </w:rPr>
        <w:tab/>
      </w:r>
      <w:r w:rsidRPr="005C58F9">
        <w:rPr>
          <w:rFonts w:ascii="Times New Roman" w:eastAsia="Times New Roman" w:hAnsi="Times New Roman"/>
          <w:b/>
          <w:color w:val="000000"/>
          <w:sz w:val="24"/>
          <w:lang w:val="ru-RU"/>
        </w:rPr>
        <w:t xml:space="preserve">5. Природные сообщества </w:t>
      </w:r>
      <w:r w:rsidRPr="005C58F9">
        <w:rPr>
          <w:lang w:val="ru-RU"/>
        </w:rPr>
        <w:br/>
      </w:r>
      <w:r w:rsidRPr="005C58F9">
        <w:rPr>
          <w:lang w:val="ru-RU"/>
        </w:rPr>
        <w:tab/>
      </w:r>
      <w:r w:rsidRPr="005C58F9">
        <w:rPr>
          <w:rFonts w:ascii="Times New Roman" w:eastAsia="Times New Roman" w:hAnsi="Times New Roman"/>
          <w:color w:val="000000"/>
          <w:sz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w:t>
      </w:r>
    </w:p>
    <w:p w:rsidR="001A31EA" w:rsidRPr="005C58F9" w:rsidRDefault="008952B1">
      <w:pPr>
        <w:tabs>
          <w:tab w:val="left" w:pos="180"/>
        </w:tabs>
        <w:autoSpaceDE w:val="0"/>
        <w:autoSpaceDN w:val="0"/>
        <w:spacing w:before="70" w:after="0" w:line="262" w:lineRule="auto"/>
        <w:ind w:right="576"/>
        <w:rPr>
          <w:lang w:val="ru-RU"/>
        </w:rPr>
      </w:pPr>
      <w:r w:rsidRPr="005C58F9">
        <w:rPr>
          <w:lang w:val="ru-RU"/>
        </w:rPr>
        <w:tab/>
      </w:r>
      <w:r w:rsidRPr="005C58F9">
        <w:rPr>
          <w:rFonts w:ascii="Times New Roman" w:eastAsia="Times New Roman" w:hAnsi="Times New Roman"/>
          <w:color w:val="000000"/>
          <w:sz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1A31EA" w:rsidRPr="005C58F9" w:rsidRDefault="008952B1">
      <w:pPr>
        <w:tabs>
          <w:tab w:val="left" w:pos="180"/>
        </w:tabs>
        <w:autoSpaceDE w:val="0"/>
        <w:autoSpaceDN w:val="0"/>
        <w:spacing w:before="70" w:after="0" w:line="262" w:lineRule="auto"/>
        <w:ind w:right="288"/>
        <w:rPr>
          <w:lang w:val="ru-RU"/>
        </w:rPr>
      </w:pPr>
      <w:r w:rsidRPr="005C58F9">
        <w:rPr>
          <w:lang w:val="ru-RU"/>
        </w:rPr>
        <w:tab/>
      </w:r>
      <w:r w:rsidRPr="005C58F9">
        <w:rPr>
          <w:rFonts w:ascii="Times New Roman" w:eastAsia="Times New Roman" w:hAnsi="Times New Roman"/>
          <w:color w:val="000000"/>
          <w:sz w:val="24"/>
          <w:lang w:val="ru-RU"/>
        </w:rPr>
        <w:t>Природные зоны Земли, их обитатели. Флора и фауна природных зон. Ландшафты: природные и культурные.</w:t>
      </w:r>
    </w:p>
    <w:p w:rsidR="001A31EA" w:rsidRPr="005C58F9" w:rsidRDefault="008952B1">
      <w:pPr>
        <w:autoSpaceDE w:val="0"/>
        <w:autoSpaceDN w:val="0"/>
        <w:spacing w:before="70" w:after="0" w:line="262" w:lineRule="auto"/>
        <w:ind w:left="180" w:right="1584"/>
        <w:rPr>
          <w:lang w:val="ru-RU"/>
        </w:rPr>
      </w:pPr>
      <w:r w:rsidRPr="005C58F9">
        <w:rPr>
          <w:rFonts w:ascii="Times New Roman" w:eastAsia="Times New Roman" w:hAnsi="Times New Roman"/>
          <w:i/>
          <w:color w:val="000000"/>
          <w:sz w:val="24"/>
          <w:lang w:val="ru-RU"/>
        </w:rPr>
        <w:t xml:space="preserve">Лабораторные и практические работы </w:t>
      </w:r>
      <w:r w:rsidRPr="005C58F9">
        <w:rPr>
          <w:lang w:val="ru-RU"/>
        </w:rPr>
        <w:br/>
      </w:r>
      <w:r w:rsidRPr="005C58F9">
        <w:rPr>
          <w:rFonts w:ascii="Times New Roman" w:eastAsia="Times New Roman" w:hAnsi="Times New Roman"/>
          <w:color w:val="000000"/>
          <w:sz w:val="24"/>
          <w:lang w:val="ru-RU"/>
        </w:rPr>
        <w:t>Изучение искусственных сообществ и их обитателей (на примере аквариума и др.).</w:t>
      </w:r>
    </w:p>
    <w:p w:rsidR="001A31EA" w:rsidRPr="005C58F9" w:rsidRDefault="008952B1">
      <w:pPr>
        <w:tabs>
          <w:tab w:val="left" w:pos="180"/>
        </w:tabs>
        <w:autoSpaceDE w:val="0"/>
        <w:autoSpaceDN w:val="0"/>
        <w:spacing w:before="70" w:after="0" w:line="262" w:lineRule="auto"/>
        <w:ind w:right="2304"/>
        <w:rPr>
          <w:lang w:val="ru-RU"/>
        </w:rPr>
      </w:pPr>
      <w:r w:rsidRPr="005C58F9">
        <w:rPr>
          <w:lang w:val="ru-RU"/>
        </w:rPr>
        <w:tab/>
      </w:r>
      <w:r w:rsidRPr="005C58F9">
        <w:rPr>
          <w:rFonts w:ascii="Times New Roman" w:eastAsia="Times New Roman" w:hAnsi="Times New Roman"/>
          <w:i/>
          <w:color w:val="000000"/>
          <w:sz w:val="24"/>
          <w:lang w:val="ru-RU"/>
        </w:rPr>
        <w:t xml:space="preserve">Экскурсии или </w:t>
      </w:r>
      <w:proofErr w:type="spellStart"/>
      <w:r w:rsidRPr="005C58F9">
        <w:rPr>
          <w:rFonts w:ascii="Times New Roman" w:eastAsia="Times New Roman" w:hAnsi="Times New Roman"/>
          <w:i/>
          <w:color w:val="000000"/>
          <w:sz w:val="24"/>
          <w:lang w:val="ru-RU"/>
        </w:rPr>
        <w:t>видеоэкскурсии</w:t>
      </w:r>
      <w:proofErr w:type="spellEnd"/>
      <w:r w:rsidRPr="005C58F9">
        <w:rPr>
          <w:lang w:val="ru-RU"/>
        </w:rPr>
        <w:br/>
      </w:r>
      <w:r w:rsidRPr="005C58F9">
        <w:rPr>
          <w:rFonts w:ascii="Times New Roman" w:eastAsia="Times New Roman" w:hAnsi="Times New Roman"/>
          <w:color w:val="000000"/>
          <w:sz w:val="24"/>
          <w:lang w:val="ru-RU"/>
        </w:rPr>
        <w:t>1. Изучение природных сообществ (на примере леса, озера, пруда, луга и др.).</w:t>
      </w:r>
    </w:p>
    <w:p w:rsidR="001A31EA" w:rsidRPr="005C58F9" w:rsidRDefault="008952B1">
      <w:pPr>
        <w:autoSpaceDE w:val="0"/>
        <w:autoSpaceDN w:val="0"/>
        <w:spacing w:before="70" w:after="0" w:line="230" w:lineRule="auto"/>
        <w:rPr>
          <w:lang w:val="ru-RU"/>
        </w:rPr>
      </w:pPr>
      <w:r w:rsidRPr="005C58F9">
        <w:rPr>
          <w:rFonts w:ascii="Times New Roman" w:eastAsia="Times New Roman" w:hAnsi="Times New Roman"/>
          <w:color w:val="000000"/>
          <w:sz w:val="24"/>
          <w:lang w:val="ru-RU"/>
        </w:rPr>
        <w:t>2. Изучение сезонных явлений в жизни природных сообществ.</w:t>
      </w:r>
    </w:p>
    <w:p w:rsidR="001A31EA" w:rsidRPr="005C58F9" w:rsidRDefault="008952B1">
      <w:pPr>
        <w:tabs>
          <w:tab w:val="left" w:pos="180"/>
        </w:tabs>
        <w:autoSpaceDE w:val="0"/>
        <w:autoSpaceDN w:val="0"/>
        <w:spacing w:before="190" w:after="0" w:line="283" w:lineRule="auto"/>
        <w:rPr>
          <w:lang w:val="ru-RU"/>
        </w:rPr>
      </w:pPr>
      <w:r w:rsidRPr="005C58F9">
        <w:rPr>
          <w:lang w:val="ru-RU"/>
        </w:rPr>
        <w:tab/>
      </w:r>
      <w:r w:rsidRPr="005C58F9">
        <w:rPr>
          <w:rFonts w:ascii="Times New Roman" w:eastAsia="Times New Roman" w:hAnsi="Times New Roman"/>
          <w:b/>
          <w:color w:val="000000"/>
          <w:sz w:val="24"/>
          <w:lang w:val="ru-RU"/>
        </w:rPr>
        <w:t xml:space="preserve">6. Живая природа и человек </w:t>
      </w:r>
      <w:r w:rsidRPr="005C58F9">
        <w:rPr>
          <w:lang w:val="ru-RU"/>
        </w:rPr>
        <w:br/>
      </w:r>
      <w:r w:rsidRPr="005C58F9">
        <w:rPr>
          <w:lang w:val="ru-RU"/>
        </w:rPr>
        <w:tab/>
      </w:r>
      <w:r w:rsidRPr="005C58F9">
        <w:rPr>
          <w:rFonts w:ascii="Times New Roman" w:eastAsia="Times New Roman" w:hAnsi="Times New Roman"/>
          <w:color w:val="000000"/>
          <w:sz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РФ. Осознание жизни как великой ценности.</w:t>
      </w:r>
    </w:p>
    <w:p w:rsidR="001A31EA" w:rsidRPr="005C58F9" w:rsidRDefault="008952B1">
      <w:pPr>
        <w:tabs>
          <w:tab w:val="left" w:pos="180"/>
        </w:tabs>
        <w:autoSpaceDE w:val="0"/>
        <w:autoSpaceDN w:val="0"/>
        <w:spacing w:before="72" w:after="0" w:line="271" w:lineRule="auto"/>
        <w:ind w:right="720"/>
        <w:rPr>
          <w:lang w:val="ru-RU"/>
        </w:rPr>
      </w:pPr>
      <w:r w:rsidRPr="005C58F9">
        <w:rPr>
          <w:lang w:val="ru-RU"/>
        </w:rPr>
        <w:tab/>
      </w:r>
      <w:r w:rsidRPr="005C58F9">
        <w:rPr>
          <w:rFonts w:ascii="Times New Roman" w:eastAsia="Times New Roman" w:hAnsi="Times New Roman"/>
          <w:i/>
          <w:color w:val="000000"/>
          <w:sz w:val="24"/>
          <w:lang w:val="ru-RU"/>
        </w:rPr>
        <w:t xml:space="preserve">Практические работы </w:t>
      </w:r>
      <w:r w:rsidRPr="005C58F9">
        <w:rPr>
          <w:lang w:val="ru-RU"/>
        </w:rPr>
        <w:br/>
      </w:r>
      <w:r w:rsidRPr="005C58F9">
        <w:rPr>
          <w:lang w:val="ru-RU"/>
        </w:rPr>
        <w:tab/>
      </w:r>
      <w:r w:rsidRPr="005C58F9">
        <w:rPr>
          <w:rFonts w:ascii="Times New Roman" w:eastAsia="Times New Roman" w:hAnsi="Times New Roman"/>
          <w:color w:val="000000"/>
          <w:sz w:val="24"/>
          <w:lang w:val="ru-RU"/>
        </w:rPr>
        <w:t>Проведение акции по уборке мусора в ближайшем лесу, парке, сквере или на пришкольной территории.</w:t>
      </w:r>
    </w:p>
    <w:p w:rsidR="001A31EA" w:rsidRPr="005C58F9" w:rsidRDefault="001A31EA">
      <w:pPr>
        <w:rPr>
          <w:lang w:val="ru-RU"/>
        </w:rPr>
        <w:sectPr w:rsidR="001A31EA" w:rsidRPr="005C58F9">
          <w:pgSz w:w="11900" w:h="16840"/>
          <w:pgMar w:top="286" w:right="802" w:bottom="1440" w:left="666" w:header="720" w:footer="720" w:gutter="0"/>
          <w:cols w:space="720" w:equalWidth="0">
            <w:col w:w="10432" w:space="0"/>
          </w:cols>
          <w:docGrid w:linePitch="360"/>
        </w:sectPr>
      </w:pPr>
    </w:p>
    <w:p w:rsidR="001A31EA" w:rsidRPr="005C58F9" w:rsidRDefault="001A31EA">
      <w:pPr>
        <w:autoSpaceDE w:val="0"/>
        <w:autoSpaceDN w:val="0"/>
        <w:spacing w:after="78" w:line="220" w:lineRule="exact"/>
        <w:rPr>
          <w:lang w:val="ru-RU"/>
        </w:rPr>
      </w:pPr>
    </w:p>
    <w:p w:rsidR="001A31EA" w:rsidRPr="005C58F9" w:rsidRDefault="008952B1">
      <w:pPr>
        <w:autoSpaceDE w:val="0"/>
        <w:autoSpaceDN w:val="0"/>
        <w:spacing w:after="0" w:line="230" w:lineRule="auto"/>
        <w:rPr>
          <w:lang w:val="ru-RU"/>
        </w:rPr>
      </w:pPr>
      <w:r w:rsidRPr="005C58F9">
        <w:rPr>
          <w:rFonts w:ascii="Times New Roman" w:eastAsia="Times New Roman" w:hAnsi="Times New Roman"/>
          <w:b/>
          <w:color w:val="000000"/>
          <w:sz w:val="24"/>
          <w:lang w:val="ru-RU"/>
        </w:rPr>
        <w:t>ПЛАНИРУЕМЫЕ ОБРАЗОВАТЕЛЬНЫЕ РЕЗУЛЬТАТЫ</w:t>
      </w:r>
    </w:p>
    <w:p w:rsidR="001A31EA" w:rsidRPr="005C58F9" w:rsidRDefault="008952B1">
      <w:pPr>
        <w:autoSpaceDE w:val="0"/>
        <w:autoSpaceDN w:val="0"/>
        <w:spacing w:before="346" w:after="0" w:line="271" w:lineRule="auto"/>
        <w:ind w:right="144" w:firstLine="180"/>
        <w:rPr>
          <w:lang w:val="ru-RU"/>
        </w:rPr>
      </w:pPr>
      <w:r w:rsidRPr="005C58F9">
        <w:rPr>
          <w:rFonts w:ascii="Times New Roman" w:eastAsia="Times New Roman" w:hAnsi="Times New Roman"/>
          <w:color w:val="000000"/>
          <w:sz w:val="24"/>
          <w:lang w:val="ru-RU"/>
        </w:rPr>
        <w:t>Освоение учебного предмета «Биология» на уровне основного общего образования должно обеспечивать достижение следующих личностных, метапредметных и предметных образовательных результатов:</w:t>
      </w:r>
    </w:p>
    <w:p w:rsidR="001A31EA" w:rsidRPr="005C58F9" w:rsidRDefault="008952B1">
      <w:pPr>
        <w:tabs>
          <w:tab w:val="left" w:pos="180"/>
          <w:tab w:val="left" w:pos="420"/>
        </w:tabs>
        <w:autoSpaceDE w:val="0"/>
        <w:autoSpaceDN w:val="0"/>
        <w:spacing w:before="262" w:after="0" w:line="322" w:lineRule="auto"/>
        <w:ind w:right="144"/>
        <w:rPr>
          <w:lang w:val="ru-RU"/>
        </w:rPr>
      </w:pPr>
      <w:r w:rsidRPr="005C58F9">
        <w:rPr>
          <w:rFonts w:ascii="Times New Roman" w:eastAsia="Times New Roman" w:hAnsi="Times New Roman"/>
          <w:b/>
          <w:color w:val="000000"/>
          <w:sz w:val="24"/>
          <w:lang w:val="ru-RU"/>
        </w:rPr>
        <w:t xml:space="preserve">ЛИЧНОСТНЫЕ РЕЗУЛЬТАТЫ </w:t>
      </w:r>
      <w:r w:rsidRPr="005C58F9">
        <w:rPr>
          <w:lang w:val="ru-RU"/>
        </w:rPr>
        <w:br/>
      </w:r>
      <w:r w:rsidRPr="005C58F9">
        <w:rPr>
          <w:lang w:val="ru-RU"/>
        </w:rPr>
        <w:tab/>
      </w:r>
      <w:r w:rsidRPr="005C58F9">
        <w:rPr>
          <w:rFonts w:ascii="Times New Roman" w:eastAsia="Times New Roman" w:hAnsi="Times New Roman"/>
          <w:b/>
          <w:i/>
          <w:color w:val="000000"/>
          <w:sz w:val="24"/>
          <w:lang w:val="ru-RU"/>
        </w:rPr>
        <w:t>Патриотическое воспитание:</w:t>
      </w:r>
      <w:r w:rsidRPr="005C58F9">
        <w:rPr>
          <w:lang w:val="ru-RU"/>
        </w:rPr>
        <w:br/>
      </w:r>
      <w:r w:rsidRPr="005C58F9">
        <w:rPr>
          <w:lang w:val="ru-RU"/>
        </w:rPr>
        <w:tab/>
      </w:r>
      <w:r w:rsidRPr="005C58F9">
        <w:rPr>
          <w:rFonts w:ascii="Times New Roman" w:eastAsia="Times New Roman" w:hAnsi="Times New Roman"/>
          <w:color w:val="000000"/>
          <w:sz w:val="24"/>
          <w:lang w:val="ru-RU"/>
        </w:rPr>
        <w:t xml:space="preserve">—  отношение к биологии как к важной составляющей культуры, гордость за вклад российских и </w:t>
      </w:r>
      <w:r w:rsidRPr="005C58F9">
        <w:rPr>
          <w:lang w:val="ru-RU"/>
        </w:rPr>
        <w:tab/>
      </w:r>
      <w:r w:rsidRPr="005C58F9">
        <w:rPr>
          <w:rFonts w:ascii="Times New Roman" w:eastAsia="Times New Roman" w:hAnsi="Times New Roman"/>
          <w:color w:val="000000"/>
          <w:sz w:val="24"/>
          <w:lang w:val="ru-RU"/>
        </w:rPr>
        <w:t>советских учёных в развитие мировой биологической науки.</w:t>
      </w:r>
    </w:p>
    <w:p w:rsidR="001A31EA" w:rsidRPr="005C58F9" w:rsidRDefault="008952B1">
      <w:pPr>
        <w:autoSpaceDE w:val="0"/>
        <w:autoSpaceDN w:val="0"/>
        <w:spacing w:before="180" w:after="0" w:line="302" w:lineRule="auto"/>
        <w:ind w:left="420" w:right="576" w:hanging="240"/>
        <w:rPr>
          <w:lang w:val="ru-RU"/>
        </w:rPr>
      </w:pPr>
      <w:r w:rsidRPr="005C58F9">
        <w:rPr>
          <w:rFonts w:ascii="Times New Roman" w:eastAsia="Times New Roman" w:hAnsi="Times New Roman"/>
          <w:b/>
          <w:i/>
          <w:color w:val="000000"/>
          <w:sz w:val="24"/>
          <w:lang w:val="ru-RU"/>
        </w:rPr>
        <w:t>Гражданское воспитание:</w:t>
      </w:r>
      <w:r w:rsidRPr="005C58F9">
        <w:rPr>
          <w:lang w:val="ru-RU"/>
        </w:rPr>
        <w:br/>
      </w:r>
      <w:r w:rsidRPr="005C58F9">
        <w:rPr>
          <w:rFonts w:ascii="Times New Roman" w:eastAsia="Times New Roman" w:hAnsi="Times New Roman"/>
          <w:color w:val="000000"/>
          <w:sz w:val="24"/>
          <w:lang w:val="ru-RU"/>
        </w:rPr>
        <w:t>—  готовность к конструктивной совместной деятельности при выполнении исследований и проектов, стремление к взаимопониманию и взаимопомощи.</w:t>
      </w:r>
    </w:p>
    <w:p w:rsidR="001A31EA" w:rsidRPr="005C58F9" w:rsidRDefault="008952B1">
      <w:pPr>
        <w:autoSpaceDE w:val="0"/>
        <w:autoSpaceDN w:val="0"/>
        <w:spacing w:before="178" w:after="0" w:line="326" w:lineRule="auto"/>
        <w:ind w:left="420" w:hanging="240"/>
        <w:rPr>
          <w:lang w:val="ru-RU"/>
        </w:rPr>
      </w:pPr>
      <w:r w:rsidRPr="005C58F9">
        <w:rPr>
          <w:rFonts w:ascii="Times New Roman" w:eastAsia="Times New Roman" w:hAnsi="Times New Roman"/>
          <w:b/>
          <w:i/>
          <w:color w:val="000000"/>
          <w:sz w:val="24"/>
          <w:lang w:val="ru-RU"/>
        </w:rPr>
        <w:t>Духовно-нравственное воспитание:</w:t>
      </w:r>
      <w:r w:rsidRPr="005C58F9">
        <w:rPr>
          <w:lang w:val="ru-RU"/>
        </w:rPr>
        <w:br/>
      </w:r>
      <w:r w:rsidRPr="005C58F9">
        <w:rPr>
          <w:rFonts w:ascii="Times New Roman" w:eastAsia="Times New Roman" w:hAnsi="Times New Roman"/>
          <w:color w:val="000000"/>
          <w:sz w:val="24"/>
          <w:lang w:val="ru-RU"/>
        </w:rPr>
        <w:t xml:space="preserve">—  готовность оценивать поведение и поступки с позиции нравственных норм и норм </w:t>
      </w:r>
      <w:r w:rsidRPr="005C58F9">
        <w:rPr>
          <w:lang w:val="ru-RU"/>
        </w:rPr>
        <w:br/>
      </w:r>
      <w:r w:rsidRPr="005C58F9">
        <w:rPr>
          <w:rFonts w:ascii="Times New Roman" w:eastAsia="Times New Roman" w:hAnsi="Times New Roman"/>
          <w:color w:val="000000"/>
          <w:sz w:val="24"/>
          <w:lang w:val="ru-RU"/>
        </w:rPr>
        <w:t>экологической культуры;</w:t>
      </w:r>
      <w:r w:rsidRPr="005C58F9">
        <w:rPr>
          <w:lang w:val="ru-RU"/>
        </w:rPr>
        <w:br/>
      </w:r>
      <w:r w:rsidRPr="005C58F9">
        <w:rPr>
          <w:rFonts w:ascii="Times New Roman" w:eastAsia="Times New Roman" w:hAnsi="Times New Roman"/>
          <w:color w:val="000000"/>
          <w:sz w:val="24"/>
          <w:lang w:val="ru-RU"/>
        </w:rPr>
        <w:t>—  понимание значимости нравственного аспекта деятельности человека в медицине и биологии.</w:t>
      </w:r>
    </w:p>
    <w:p w:rsidR="001A31EA" w:rsidRPr="005C58F9" w:rsidRDefault="008952B1">
      <w:pPr>
        <w:tabs>
          <w:tab w:val="left" w:pos="420"/>
        </w:tabs>
        <w:autoSpaceDE w:val="0"/>
        <w:autoSpaceDN w:val="0"/>
        <w:spacing w:before="178" w:after="0" w:line="310" w:lineRule="auto"/>
        <w:ind w:left="180" w:right="1728"/>
        <w:rPr>
          <w:lang w:val="ru-RU"/>
        </w:rPr>
      </w:pPr>
      <w:r w:rsidRPr="005C58F9">
        <w:rPr>
          <w:rFonts w:ascii="Times New Roman" w:eastAsia="Times New Roman" w:hAnsi="Times New Roman"/>
          <w:b/>
          <w:i/>
          <w:color w:val="000000"/>
          <w:sz w:val="24"/>
          <w:lang w:val="ru-RU"/>
        </w:rPr>
        <w:t>Эстетическое воспитание:</w:t>
      </w:r>
      <w:r w:rsidRPr="005C58F9">
        <w:rPr>
          <w:lang w:val="ru-RU"/>
        </w:rPr>
        <w:br/>
      </w:r>
      <w:r w:rsidRPr="005C58F9">
        <w:rPr>
          <w:lang w:val="ru-RU"/>
        </w:rPr>
        <w:tab/>
      </w:r>
      <w:r w:rsidRPr="005C58F9">
        <w:rPr>
          <w:rFonts w:ascii="Times New Roman" w:eastAsia="Times New Roman" w:hAnsi="Times New Roman"/>
          <w:color w:val="000000"/>
          <w:sz w:val="24"/>
          <w:lang w:val="ru-RU"/>
        </w:rPr>
        <w:t>—  понимание роли биологии в формировании эстетической культуры личности.</w:t>
      </w:r>
    </w:p>
    <w:p w:rsidR="001A31EA" w:rsidRPr="005C58F9" w:rsidRDefault="008952B1">
      <w:pPr>
        <w:autoSpaceDE w:val="0"/>
        <w:autoSpaceDN w:val="0"/>
        <w:spacing w:before="178" w:after="0" w:line="302" w:lineRule="auto"/>
        <w:ind w:left="420" w:right="432" w:hanging="240"/>
        <w:rPr>
          <w:lang w:val="ru-RU"/>
        </w:rPr>
      </w:pPr>
      <w:r w:rsidRPr="005C58F9">
        <w:rPr>
          <w:rFonts w:ascii="Times New Roman" w:eastAsia="Times New Roman" w:hAnsi="Times New Roman"/>
          <w:b/>
          <w:i/>
          <w:color w:val="000000"/>
          <w:sz w:val="24"/>
          <w:lang w:val="ru-RU"/>
        </w:rPr>
        <w:t>Ценности научного познания:</w:t>
      </w:r>
      <w:r w:rsidRPr="005C58F9">
        <w:rPr>
          <w:lang w:val="ru-RU"/>
        </w:rPr>
        <w:br/>
      </w:r>
      <w:r w:rsidRPr="005C58F9">
        <w:rPr>
          <w:rFonts w:ascii="Times New Roman" w:eastAsia="Times New Roman" w:hAnsi="Times New Roman"/>
          <w:color w:val="000000"/>
          <w:sz w:val="24"/>
          <w:lang w:val="ru-RU"/>
        </w:rPr>
        <w:t>—  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1A31EA" w:rsidRPr="005C58F9" w:rsidRDefault="008952B1">
      <w:pPr>
        <w:autoSpaceDE w:val="0"/>
        <w:autoSpaceDN w:val="0"/>
        <w:spacing w:before="238" w:after="0" w:line="230" w:lineRule="auto"/>
        <w:ind w:left="420"/>
        <w:rPr>
          <w:lang w:val="ru-RU"/>
        </w:rPr>
      </w:pPr>
      <w:r w:rsidRPr="005C58F9">
        <w:rPr>
          <w:rFonts w:ascii="Times New Roman" w:eastAsia="Times New Roman" w:hAnsi="Times New Roman"/>
          <w:color w:val="000000"/>
          <w:sz w:val="24"/>
          <w:lang w:val="ru-RU"/>
        </w:rPr>
        <w:t>—  понимание роли биологической науки в формировании научного мировоззрения;</w:t>
      </w:r>
    </w:p>
    <w:p w:rsidR="001A31EA" w:rsidRPr="005C58F9" w:rsidRDefault="008952B1">
      <w:pPr>
        <w:autoSpaceDE w:val="0"/>
        <w:autoSpaceDN w:val="0"/>
        <w:spacing w:before="238" w:after="0" w:line="262" w:lineRule="auto"/>
        <w:ind w:left="420" w:right="1584"/>
        <w:rPr>
          <w:lang w:val="ru-RU"/>
        </w:rPr>
      </w:pPr>
      <w:r w:rsidRPr="005C58F9">
        <w:rPr>
          <w:rFonts w:ascii="Times New Roman" w:eastAsia="Times New Roman" w:hAnsi="Times New Roman"/>
          <w:color w:val="000000"/>
          <w:sz w:val="24"/>
          <w:lang w:val="ru-RU"/>
        </w:rPr>
        <w:t>—  развитие научной любознательности, интереса к биологической науке, навыков исследовательской деятельности.</w:t>
      </w:r>
    </w:p>
    <w:p w:rsidR="001A31EA" w:rsidRPr="005C58F9" w:rsidRDefault="008952B1">
      <w:pPr>
        <w:autoSpaceDE w:val="0"/>
        <w:autoSpaceDN w:val="0"/>
        <w:spacing w:before="178" w:after="0" w:line="331" w:lineRule="auto"/>
        <w:ind w:left="420" w:right="144" w:hanging="240"/>
        <w:rPr>
          <w:lang w:val="ru-RU"/>
        </w:rPr>
      </w:pPr>
      <w:r w:rsidRPr="005C58F9">
        <w:rPr>
          <w:rFonts w:ascii="Times New Roman" w:eastAsia="Times New Roman" w:hAnsi="Times New Roman"/>
          <w:b/>
          <w:i/>
          <w:color w:val="000000"/>
          <w:sz w:val="24"/>
          <w:lang w:val="ru-RU"/>
        </w:rPr>
        <w:t>Формирование культуры здоровья:</w:t>
      </w:r>
      <w:r w:rsidRPr="005C58F9">
        <w:rPr>
          <w:lang w:val="ru-RU"/>
        </w:rPr>
        <w:br/>
      </w:r>
      <w:r w:rsidRPr="005C58F9">
        <w:rPr>
          <w:rFonts w:ascii="Times New Roman" w:eastAsia="Times New Roman" w:hAnsi="Times New Roman"/>
          <w:color w:val="000000"/>
          <w:sz w:val="24"/>
          <w:lang w:val="ru-RU"/>
        </w:rPr>
        <w:t>—  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r w:rsidRPr="005C58F9">
        <w:rPr>
          <w:lang w:val="ru-RU"/>
        </w:rPr>
        <w:br/>
      </w:r>
      <w:r w:rsidRPr="005C58F9">
        <w:rPr>
          <w:rFonts w:ascii="Times New Roman" w:eastAsia="Times New Roman" w:hAnsi="Times New Roman"/>
          <w:color w:val="000000"/>
          <w:sz w:val="24"/>
          <w:lang w:val="ru-RU"/>
        </w:rPr>
        <w:t>—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r w:rsidRPr="005C58F9">
        <w:rPr>
          <w:lang w:val="ru-RU"/>
        </w:rPr>
        <w:br/>
      </w:r>
      <w:r w:rsidRPr="005C58F9">
        <w:rPr>
          <w:rFonts w:ascii="Times New Roman" w:eastAsia="Times New Roman" w:hAnsi="Times New Roman"/>
          <w:color w:val="000000"/>
          <w:sz w:val="24"/>
          <w:lang w:val="ru-RU"/>
        </w:rPr>
        <w:t>—  соблюдение правил безопасности, в том числе навыки безопасного поведения в природной среде;</w:t>
      </w:r>
      <w:r w:rsidRPr="005C58F9">
        <w:rPr>
          <w:lang w:val="ru-RU"/>
        </w:rPr>
        <w:br/>
      </w:r>
      <w:r w:rsidRPr="005C58F9">
        <w:rPr>
          <w:rFonts w:ascii="Times New Roman" w:eastAsia="Times New Roman" w:hAnsi="Times New Roman"/>
          <w:color w:val="000000"/>
          <w:sz w:val="24"/>
          <w:lang w:val="ru-RU"/>
        </w:rPr>
        <w:t xml:space="preserve">—  </w:t>
      </w:r>
      <w:proofErr w:type="spellStart"/>
      <w:r w:rsidRPr="005C58F9">
        <w:rPr>
          <w:rFonts w:ascii="Times New Roman" w:eastAsia="Times New Roman" w:hAnsi="Times New Roman"/>
          <w:color w:val="000000"/>
          <w:sz w:val="24"/>
          <w:lang w:val="ru-RU"/>
        </w:rPr>
        <w:t>сформированность</w:t>
      </w:r>
      <w:proofErr w:type="spellEnd"/>
      <w:r w:rsidRPr="005C58F9">
        <w:rPr>
          <w:rFonts w:ascii="Times New Roman" w:eastAsia="Times New Roman" w:hAnsi="Times New Roman"/>
          <w:color w:val="000000"/>
          <w:sz w:val="24"/>
          <w:lang w:val="ru-RU"/>
        </w:rPr>
        <w:t xml:space="preserve"> навыка рефлексии, управление собственным эмоциональным состоянием.</w:t>
      </w:r>
    </w:p>
    <w:p w:rsidR="001A31EA" w:rsidRPr="005C58F9" w:rsidRDefault="008952B1">
      <w:pPr>
        <w:autoSpaceDE w:val="0"/>
        <w:autoSpaceDN w:val="0"/>
        <w:spacing w:before="178" w:after="0" w:line="300" w:lineRule="auto"/>
        <w:ind w:left="420" w:right="144" w:hanging="240"/>
        <w:rPr>
          <w:lang w:val="ru-RU"/>
        </w:rPr>
      </w:pPr>
      <w:r w:rsidRPr="005C58F9">
        <w:rPr>
          <w:rFonts w:ascii="Times New Roman" w:eastAsia="Times New Roman" w:hAnsi="Times New Roman"/>
          <w:b/>
          <w:i/>
          <w:color w:val="000000"/>
          <w:sz w:val="24"/>
          <w:lang w:val="ru-RU"/>
        </w:rPr>
        <w:t>Трудовое воспитание:</w:t>
      </w:r>
      <w:r w:rsidRPr="005C58F9">
        <w:rPr>
          <w:lang w:val="ru-RU"/>
        </w:rPr>
        <w:br/>
      </w:r>
      <w:r w:rsidRPr="005C58F9">
        <w:rPr>
          <w:rFonts w:ascii="Times New Roman" w:eastAsia="Times New Roman" w:hAnsi="Times New Roman"/>
          <w:color w:val="000000"/>
          <w:sz w:val="24"/>
          <w:lang w:val="ru-RU"/>
        </w:rPr>
        <w:t>—  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w:t>
      </w:r>
    </w:p>
    <w:p w:rsidR="001A31EA" w:rsidRPr="005C58F9" w:rsidRDefault="008952B1">
      <w:pPr>
        <w:tabs>
          <w:tab w:val="left" w:pos="420"/>
        </w:tabs>
        <w:autoSpaceDE w:val="0"/>
        <w:autoSpaceDN w:val="0"/>
        <w:spacing w:before="178" w:after="0" w:line="310" w:lineRule="auto"/>
        <w:ind w:left="180" w:right="144"/>
        <w:rPr>
          <w:lang w:val="ru-RU"/>
        </w:rPr>
      </w:pPr>
      <w:r w:rsidRPr="005C58F9">
        <w:rPr>
          <w:rFonts w:ascii="Times New Roman" w:eastAsia="Times New Roman" w:hAnsi="Times New Roman"/>
          <w:b/>
          <w:i/>
          <w:color w:val="000000"/>
          <w:sz w:val="24"/>
          <w:lang w:val="ru-RU"/>
        </w:rPr>
        <w:t>Экологическое воспитание:</w:t>
      </w:r>
      <w:r w:rsidRPr="005C58F9">
        <w:rPr>
          <w:lang w:val="ru-RU"/>
        </w:rPr>
        <w:br/>
      </w:r>
      <w:r w:rsidRPr="005C58F9">
        <w:rPr>
          <w:lang w:val="ru-RU"/>
        </w:rPr>
        <w:tab/>
      </w:r>
      <w:r w:rsidRPr="005C58F9">
        <w:rPr>
          <w:rFonts w:ascii="Times New Roman" w:eastAsia="Times New Roman" w:hAnsi="Times New Roman"/>
          <w:color w:val="000000"/>
          <w:sz w:val="24"/>
          <w:lang w:val="ru-RU"/>
        </w:rPr>
        <w:t>—  ориентация на применение биологических знаний при решении задач в области окружающей</w:t>
      </w:r>
    </w:p>
    <w:p w:rsidR="001A31EA" w:rsidRPr="005C58F9" w:rsidRDefault="001A31EA">
      <w:pPr>
        <w:rPr>
          <w:lang w:val="ru-RU"/>
        </w:rPr>
        <w:sectPr w:rsidR="001A31EA" w:rsidRPr="005C58F9">
          <w:pgSz w:w="11900" w:h="16840"/>
          <w:pgMar w:top="298" w:right="650" w:bottom="270" w:left="666" w:header="720" w:footer="720" w:gutter="0"/>
          <w:cols w:space="720" w:equalWidth="0">
            <w:col w:w="10584" w:space="0"/>
          </w:cols>
          <w:docGrid w:linePitch="360"/>
        </w:sectPr>
      </w:pPr>
    </w:p>
    <w:p w:rsidR="001A31EA" w:rsidRPr="005C58F9" w:rsidRDefault="001A31EA">
      <w:pPr>
        <w:autoSpaceDE w:val="0"/>
        <w:autoSpaceDN w:val="0"/>
        <w:spacing w:after="0" w:line="166" w:lineRule="exact"/>
        <w:rPr>
          <w:lang w:val="ru-RU"/>
        </w:rPr>
      </w:pPr>
    </w:p>
    <w:p w:rsidR="001A31EA" w:rsidRPr="005C58F9" w:rsidRDefault="008952B1">
      <w:pPr>
        <w:autoSpaceDE w:val="0"/>
        <w:autoSpaceDN w:val="0"/>
        <w:spacing w:after="0" w:line="262" w:lineRule="auto"/>
        <w:ind w:left="420"/>
        <w:rPr>
          <w:lang w:val="ru-RU"/>
        </w:rPr>
      </w:pPr>
      <w:r w:rsidRPr="005C58F9">
        <w:rPr>
          <w:rFonts w:ascii="Times New Roman" w:eastAsia="Times New Roman" w:hAnsi="Times New Roman"/>
          <w:color w:val="000000"/>
          <w:sz w:val="24"/>
          <w:lang w:val="ru-RU"/>
        </w:rPr>
        <w:t>—  ориентация на применение биологических знаний при решении задач в области окружающей среды;</w:t>
      </w:r>
    </w:p>
    <w:p w:rsidR="001A31EA" w:rsidRPr="005C58F9" w:rsidRDefault="008952B1">
      <w:pPr>
        <w:autoSpaceDE w:val="0"/>
        <w:autoSpaceDN w:val="0"/>
        <w:spacing w:before="190" w:after="0" w:line="230" w:lineRule="auto"/>
        <w:ind w:left="420"/>
        <w:rPr>
          <w:lang w:val="ru-RU"/>
        </w:rPr>
      </w:pPr>
      <w:r w:rsidRPr="005C58F9">
        <w:rPr>
          <w:rFonts w:ascii="Times New Roman" w:eastAsia="Times New Roman" w:hAnsi="Times New Roman"/>
          <w:color w:val="000000"/>
          <w:sz w:val="24"/>
          <w:lang w:val="ru-RU"/>
        </w:rPr>
        <w:t>—  осознание экологических проблем и путей их решения;</w:t>
      </w:r>
    </w:p>
    <w:p w:rsidR="001A31EA" w:rsidRPr="005C58F9" w:rsidRDefault="008952B1">
      <w:pPr>
        <w:autoSpaceDE w:val="0"/>
        <w:autoSpaceDN w:val="0"/>
        <w:spacing w:before="190" w:after="0" w:line="230" w:lineRule="auto"/>
        <w:ind w:left="420"/>
        <w:rPr>
          <w:lang w:val="ru-RU"/>
        </w:rPr>
      </w:pPr>
      <w:r w:rsidRPr="005C58F9">
        <w:rPr>
          <w:rFonts w:ascii="Times New Roman" w:eastAsia="Times New Roman" w:hAnsi="Times New Roman"/>
          <w:color w:val="000000"/>
          <w:sz w:val="24"/>
          <w:lang w:val="ru-RU"/>
        </w:rPr>
        <w:t>—  готовность к участию в практической деятельности экологической направленности.</w:t>
      </w:r>
    </w:p>
    <w:p w:rsidR="001A31EA" w:rsidRPr="005C58F9" w:rsidRDefault="008952B1">
      <w:pPr>
        <w:autoSpaceDE w:val="0"/>
        <w:autoSpaceDN w:val="0"/>
        <w:spacing w:before="178" w:after="0" w:line="230" w:lineRule="auto"/>
        <w:ind w:left="180"/>
        <w:rPr>
          <w:lang w:val="ru-RU"/>
        </w:rPr>
      </w:pPr>
      <w:r w:rsidRPr="005C58F9">
        <w:rPr>
          <w:rFonts w:ascii="Times New Roman" w:eastAsia="Times New Roman" w:hAnsi="Times New Roman"/>
          <w:b/>
          <w:i/>
          <w:color w:val="000000"/>
          <w:sz w:val="24"/>
          <w:lang w:val="ru-RU"/>
        </w:rPr>
        <w:t>Адаптация обучающегося к изменяющимся условиям социальной и природной среды:</w:t>
      </w:r>
    </w:p>
    <w:p w:rsidR="001A31EA" w:rsidRPr="005C58F9" w:rsidRDefault="008952B1">
      <w:pPr>
        <w:autoSpaceDE w:val="0"/>
        <w:autoSpaceDN w:val="0"/>
        <w:spacing w:before="178" w:after="0" w:line="230" w:lineRule="auto"/>
        <w:ind w:left="420"/>
        <w:rPr>
          <w:lang w:val="ru-RU"/>
        </w:rPr>
      </w:pPr>
      <w:r w:rsidRPr="005C58F9">
        <w:rPr>
          <w:rFonts w:ascii="Times New Roman" w:eastAsia="Times New Roman" w:hAnsi="Times New Roman"/>
          <w:color w:val="000000"/>
          <w:sz w:val="24"/>
          <w:lang w:val="ru-RU"/>
        </w:rPr>
        <w:t>—  адекватная оценка изменяющихся условий;</w:t>
      </w:r>
    </w:p>
    <w:p w:rsidR="001A31EA" w:rsidRPr="005C58F9" w:rsidRDefault="008952B1">
      <w:pPr>
        <w:autoSpaceDE w:val="0"/>
        <w:autoSpaceDN w:val="0"/>
        <w:spacing w:before="190" w:after="0" w:line="262" w:lineRule="auto"/>
        <w:ind w:left="420" w:right="576"/>
        <w:rPr>
          <w:lang w:val="ru-RU"/>
        </w:rPr>
      </w:pPr>
      <w:r w:rsidRPr="005C58F9">
        <w:rPr>
          <w:rFonts w:ascii="Times New Roman" w:eastAsia="Times New Roman" w:hAnsi="Times New Roman"/>
          <w:color w:val="000000"/>
          <w:sz w:val="24"/>
          <w:lang w:val="ru-RU"/>
        </w:rPr>
        <w:t>—  принятие решения (индивидуальное, в группе) в изменяющихся условиях на основании анализа биологической информации;</w:t>
      </w:r>
    </w:p>
    <w:p w:rsidR="001A31EA" w:rsidRPr="005C58F9" w:rsidRDefault="008952B1">
      <w:pPr>
        <w:autoSpaceDE w:val="0"/>
        <w:autoSpaceDN w:val="0"/>
        <w:spacing w:before="192" w:after="0" w:line="262" w:lineRule="auto"/>
        <w:ind w:left="420" w:right="1584"/>
        <w:rPr>
          <w:lang w:val="ru-RU"/>
        </w:rPr>
      </w:pPr>
      <w:r w:rsidRPr="005C58F9">
        <w:rPr>
          <w:rFonts w:ascii="Times New Roman" w:eastAsia="Times New Roman" w:hAnsi="Times New Roman"/>
          <w:color w:val="000000"/>
          <w:sz w:val="24"/>
          <w:lang w:val="ru-RU"/>
        </w:rPr>
        <w:t>—  планирование действий в новой ситуации на основании знаний биологических закономерностей.</w:t>
      </w:r>
    </w:p>
    <w:p w:rsidR="001A31EA" w:rsidRPr="005C58F9" w:rsidRDefault="008952B1">
      <w:pPr>
        <w:autoSpaceDE w:val="0"/>
        <w:autoSpaceDN w:val="0"/>
        <w:spacing w:before="324" w:after="0" w:line="230" w:lineRule="auto"/>
        <w:rPr>
          <w:lang w:val="ru-RU"/>
        </w:rPr>
      </w:pPr>
      <w:r w:rsidRPr="005C58F9">
        <w:rPr>
          <w:rFonts w:ascii="Times New Roman" w:eastAsia="Times New Roman" w:hAnsi="Times New Roman"/>
          <w:b/>
          <w:color w:val="000000"/>
          <w:sz w:val="24"/>
          <w:lang w:val="ru-RU"/>
        </w:rPr>
        <w:t>МЕТАПРЕДМЕТНЫЕ РЕЗУЛЬТАТЫ</w:t>
      </w:r>
    </w:p>
    <w:p w:rsidR="001A31EA" w:rsidRPr="005C58F9" w:rsidRDefault="008952B1">
      <w:pPr>
        <w:autoSpaceDE w:val="0"/>
        <w:autoSpaceDN w:val="0"/>
        <w:spacing w:before="166" w:after="0" w:line="230" w:lineRule="auto"/>
        <w:ind w:left="180"/>
        <w:rPr>
          <w:lang w:val="ru-RU"/>
        </w:rPr>
      </w:pPr>
      <w:r w:rsidRPr="005C58F9">
        <w:rPr>
          <w:rFonts w:ascii="Times New Roman" w:eastAsia="Times New Roman" w:hAnsi="Times New Roman"/>
          <w:b/>
          <w:color w:val="000000"/>
          <w:sz w:val="24"/>
          <w:lang w:val="ru-RU"/>
        </w:rPr>
        <w:t>Универсальные познавательные действия</w:t>
      </w:r>
    </w:p>
    <w:p w:rsidR="001A31EA" w:rsidRPr="005C58F9" w:rsidRDefault="008952B1">
      <w:pPr>
        <w:autoSpaceDE w:val="0"/>
        <w:autoSpaceDN w:val="0"/>
        <w:spacing w:before="190" w:after="0" w:line="230" w:lineRule="auto"/>
        <w:ind w:left="180"/>
        <w:rPr>
          <w:lang w:val="ru-RU"/>
        </w:rPr>
      </w:pPr>
      <w:r w:rsidRPr="005C58F9">
        <w:rPr>
          <w:rFonts w:ascii="Times New Roman" w:eastAsia="Times New Roman" w:hAnsi="Times New Roman"/>
          <w:b/>
          <w:i/>
          <w:color w:val="000000"/>
          <w:sz w:val="24"/>
          <w:lang w:val="ru-RU"/>
        </w:rPr>
        <w:t>Базовые логические действия:</w:t>
      </w:r>
    </w:p>
    <w:p w:rsidR="001A31EA" w:rsidRPr="005C58F9" w:rsidRDefault="008952B1">
      <w:pPr>
        <w:autoSpaceDE w:val="0"/>
        <w:autoSpaceDN w:val="0"/>
        <w:spacing w:before="178" w:after="0" w:line="230" w:lineRule="auto"/>
        <w:ind w:left="420"/>
        <w:rPr>
          <w:lang w:val="ru-RU"/>
        </w:rPr>
      </w:pPr>
      <w:r w:rsidRPr="005C58F9">
        <w:rPr>
          <w:rFonts w:ascii="Times New Roman" w:eastAsia="Times New Roman" w:hAnsi="Times New Roman"/>
          <w:color w:val="000000"/>
          <w:sz w:val="24"/>
          <w:lang w:val="ru-RU"/>
        </w:rPr>
        <w:t>—  выявлять и характеризовать существенные признаки биологических объектов (явлений);</w:t>
      </w:r>
    </w:p>
    <w:p w:rsidR="001A31EA" w:rsidRPr="005C58F9" w:rsidRDefault="008952B1">
      <w:pPr>
        <w:autoSpaceDE w:val="0"/>
        <w:autoSpaceDN w:val="0"/>
        <w:spacing w:before="238" w:after="0" w:line="262" w:lineRule="auto"/>
        <w:ind w:left="420" w:right="432"/>
        <w:rPr>
          <w:lang w:val="ru-RU"/>
        </w:rPr>
      </w:pPr>
      <w:r w:rsidRPr="005C58F9">
        <w:rPr>
          <w:rFonts w:ascii="Times New Roman" w:eastAsia="Times New Roman" w:hAnsi="Times New Roman"/>
          <w:color w:val="000000"/>
          <w:sz w:val="24"/>
          <w:lang w:val="ru-RU"/>
        </w:rPr>
        <w:t>—  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1A31EA" w:rsidRPr="005C58F9" w:rsidRDefault="008952B1">
      <w:pPr>
        <w:autoSpaceDE w:val="0"/>
        <w:autoSpaceDN w:val="0"/>
        <w:spacing w:before="238" w:after="0" w:line="271" w:lineRule="auto"/>
        <w:ind w:left="420"/>
        <w:rPr>
          <w:lang w:val="ru-RU"/>
        </w:rPr>
      </w:pPr>
      <w:r w:rsidRPr="005C58F9">
        <w:rPr>
          <w:rFonts w:ascii="Times New Roman" w:eastAsia="Times New Roman" w:hAnsi="Times New Roman"/>
          <w:color w:val="000000"/>
          <w:sz w:val="24"/>
          <w:lang w:val="ru-RU"/>
        </w:rPr>
        <w:t>—  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1A31EA" w:rsidRPr="005C58F9" w:rsidRDefault="008952B1">
      <w:pPr>
        <w:autoSpaceDE w:val="0"/>
        <w:autoSpaceDN w:val="0"/>
        <w:spacing w:before="238" w:after="0" w:line="230" w:lineRule="auto"/>
        <w:ind w:left="420"/>
        <w:rPr>
          <w:lang w:val="ru-RU"/>
        </w:rPr>
      </w:pPr>
      <w:r w:rsidRPr="005C58F9">
        <w:rPr>
          <w:rFonts w:ascii="Times New Roman" w:eastAsia="Times New Roman" w:hAnsi="Times New Roman"/>
          <w:color w:val="000000"/>
          <w:sz w:val="24"/>
          <w:lang w:val="ru-RU"/>
        </w:rPr>
        <w:t>—  выявлять дефициты информации, данных, необходимых для решения поставленной задачи;</w:t>
      </w:r>
    </w:p>
    <w:p w:rsidR="001A31EA" w:rsidRPr="005C58F9" w:rsidRDefault="008952B1">
      <w:pPr>
        <w:autoSpaceDE w:val="0"/>
        <w:autoSpaceDN w:val="0"/>
        <w:spacing w:before="238" w:after="0" w:line="271" w:lineRule="auto"/>
        <w:ind w:left="420" w:right="144"/>
        <w:rPr>
          <w:lang w:val="ru-RU"/>
        </w:rPr>
      </w:pPr>
      <w:r w:rsidRPr="005C58F9">
        <w:rPr>
          <w:rFonts w:ascii="Times New Roman" w:eastAsia="Times New Roman" w:hAnsi="Times New Roman"/>
          <w:color w:val="000000"/>
          <w:sz w:val="24"/>
          <w:lang w:val="ru-RU"/>
        </w:rPr>
        <w:t>—  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1A31EA" w:rsidRPr="005C58F9" w:rsidRDefault="008952B1">
      <w:pPr>
        <w:autoSpaceDE w:val="0"/>
        <w:autoSpaceDN w:val="0"/>
        <w:spacing w:before="238" w:after="0" w:line="271" w:lineRule="auto"/>
        <w:ind w:left="420" w:right="720"/>
        <w:rPr>
          <w:lang w:val="ru-RU"/>
        </w:rPr>
      </w:pPr>
      <w:r w:rsidRPr="005C58F9">
        <w:rPr>
          <w:rFonts w:ascii="Times New Roman" w:eastAsia="Times New Roman" w:hAnsi="Times New Roman"/>
          <w:color w:val="000000"/>
          <w:sz w:val="24"/>
          <w:lang w:val="ru-RU"/>
        </w:rPr>
        <w:t>—  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1A31EA" w:rsidRPr="005C58F9" w:rsidRDefault="008952B1">
      <w:pPr>
        <w:autoSpaceDE w:val="0"/>
        <w:autoSpaceDN w:val="0"/>
        <w:spacing w:before="300" w:after="0" w:line="230" w:lineRule="auto"/>
        <w:ind w:left="180"/>
        <w:rPr>
          <w:lang w:val="ru-RU"/>
        </w:rPr>
      </w:pPr>
      <w:r w:rsidRPr="005C58F9">
        <w:rPr>
          <w:rFonts w:ascii="Times New Roman" w:eastAsia="Times New Roman" w:hAnsi="Times New Roman"/>
          <w:b/>
          <w:i/>
          <w:color w:val="000000"/>
          <w:sz w:val="24"/>
          <w:lang w:val="ru-RU"/>
        </w:rPr>
        <w:t>Базовые исследовательские действия:</w:t>
      </w:r>
    </w:p>
    <w:p w:rsidR="001A31EA" w:rsidRPr="005C58F9" w:rsidRDefault="008952B1">
      <w:pPr>
        <w:autoSpaceDE w:val="0"/>
        <w:autoSpaceDN w:val="0"/>
        <w:spacing w:before="178" w:after="0" w:line="230" w:lineRule="auto"/>
        <w:ind w:left="420"/>
        <w:rPr>
          <w:lang w:val="ru-RU"/>
        </w:rPr>
      </w:pPr>
      <w:r w:rsidRPr="005C58F9">
        <w:rPr>
          <w:rFonts w:ascii="Times New Roman" w:eastAsia="Times New Roman" w:hAnsi="Times New Roman"/>
          <w:color w:val="000000"/>
          <w:sz w:val="24"/>
          <w:lang w:val="ru-RU"/>
        </w:rPr>
        <w:t>—  использовать вопросы как исследовательский инструмент познания;</w:t>
      </w:r>
    </w:p>
    <w:p w:rsidR="001A31EA" w:rsidRPr="005C58F9" w:rsidRDefault="008952B1">
      <w:pPr>
        <w:autoSpaceDE w:val="0"/>
        <w:autoSpaceDN w:val="0"/>
        <w:spacing w:before="238" w:after="0" w:line="262" w:lineRule="auto"/>
        <w:ind w:left="420"/>
        <w:rPr>
          <w:lang w:val="ru-RU"/>
        </w:rPr>
      </w:pPr>
      <w:r w:rsidRPr="005C58F9">
        <w:rPr>
          <w:rFonts w:ascii="Times New Roman" w:eastAsia="Times New Roman" w:hAnsi="Times New Roman"/>
          <w:color w:val="000000"/>
          <w:sz w:val="24"/>
          <w:lang w:val="ru-RU"/>
        </w:rPr>
        <w:t>—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A31EA" w:rsidRPr="005C58F9" w:rsidRDefault="008952B1">
      <w:pPr>
        <w:autoSpaceDE w:val="0"/>
        <w:autoSpaceDN w:val="0"/>
        <w:spacing w:before="238" w:after="0" w:line="262" w:lineRule="auto"/>
        <w:ind w:left="420" w:right="864"/>
        <w:rPr>
          <w:lang w:val="ru-RU"/>
        </w:rPr>
      </w:pPr>
      <w:r w:rsidRPr="005C58F9">
        <w:rPr>
          <w:rFonts w:ascii="Times New Roman" w:eastAsia="Times New Roman" w:hAnsi="Times New Roman"/>
          <w:color w:val="000000"/>
          <w:sz w:val="24"/>
          <w:lang w:val="ru-RU"/>
        </w:rPr>
        <w:t>—  формировать гипотезу об истинности собственных суждений, аргументировать свою позицию, мнение;</w:t>
      </w:r>
    </w:p>
    <w:p w:rsidR="001A31EA" w:rsidRPr="005C58F9" w:rsidRDefault="008952B1">
      <w:pPr>
        <w:autoSpaceDE w:val="0"/>
        <w:autoSpaceDN w:val="0"/>
        <w:spacing w:before="238" w:after="0"/>
        <w:ind w:left="420" w:right="144"/>
        <w:rPr>
          <w:lang w:val="ru-RU"/>
        </w:rPr>
      </w:pPr>
      <w:r w:rsidRPr="005C58F9">
        <w:rPr>
          <w:rFonts w:ascii="Times New Roman" w:eastAsia="Times New Roman" w:hAnsi="Times New Roman"/>
          <w:color w:val="000000"/>
          <w:sz w:val="24"/>
          <w:lang w:val="ru-RU"/>
        </w:rPr>
        <w:t>—  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1A31EA" w:rsidRPr="005C58F9" w:rsidRDefault="008952B1">
      <w:pPr>
        <w:autoSpaceDE w:val="0"/>
        <w:autoSpaceDN w:val="0"/>
        <w:spacing w:before="238" w:after="0" w:line="262" w:lineRule="auto"/>
        <w:ind w:left="420"/>
        <w:rPr>
          <w:lang w:val="ru-RU"/>
        </w:rPr>
      </w:pPr>
      <w:r w:rsidRPr="005C58F9">
        <w:rPr>
          <w:rFonts w:ascii="Times New Roman" w:eastAsia="Times New Roman" w:hAnsi="Times New Roman"/>
          <w:color w:val="000000"/>
          <w:sz w:val="24"/>
          <w:lang w:val="ru-RU"/>
        </w:rPr>
        <w:t>—  оценивать на применимость и достоверность информацию, полученную в ходе наблюдения и эксперимента;</w:t>
      </w:r>
    </w:p>
    <w:p w:rsidR="001A31EA" w:rsidRPr="005C58F9" w:rsidRDefault="001A31EA">
      <w:pPr>
        <w:rPr>
          <w:lang w:val="ru-RU"/>
        </w:rPr>
        <w:sectPr w:rsidR="001A31EA" w:rsidRPr="005C58F9">
          <w:pgSz w:w="11900" w:h="16840"/>
          <w:pgMar w:top="166" w:right="758" w:bottom="342" w:left="666" w:header="720" w:footer="720" w:gutter="0"/>
          <w:cols w:space="720" w:equalWidth="0">
            <w:col w:w="10476" w:space="0"/>
          </w:cols>
          <w:docGrid w:linePitch="360"/>
        </w:sectPr>
      </w:pPr>
    </w:p>
    <w:p w:rsidR="001A31EA" w:rsidRPr="005C58F9" w:rsidRDefault="001A31EA">
      <w:pPr>
        <w:autoSpaceDE w:val="0"/>
        <w:autoSpaceDN w:val="0"/>
        <w:spacing w:after="108" w:line="220" w:lineRule="exact"/>
        <w:rPr>
          <w:lang w:val="ru-RU"/>
        </w:rPr>
      </w:pPr>
    </w:p>
    <w:p w:rsidR="001A31EA" w:rsidRPr="005C58F9" w:rsidRDefault="008952B1">
      <w:pPr>
        <w:autoSpaceDE w:val="0"/>
        <w:autoSpaceDN w:val="0"/>
        <w:spacing w:after="0" w:line="271" w:lineRule="auto"/>
        <w:ind w:left="240" w:right="144"/>
        <w:rPr>
          <w:lang w:val="ru-RU"/>
        </w:rPr>
      </w:pPr>
      <w:r w:rsidRPr="005C58F9">
        <w:rPr>
          <w:rFonts w:ascii="Times New Roman" w:eastAsia="Times New Roman" w:hAnsi="Times New Roman"/>
          <w:color w:val="000000"/>
          <w:sz w:val="24"/>
          <w:lang w:val="ru-RU"/>
        </w:rPr>
        <w:t>—  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1A31EA" w:rsidRPr="005C58F9" w:rsidRDefault="008952B1">
      <w:pPr>
        <w:autoSpaceDE w:val="0"/>
        <w:autoSpaceDN w:val="0"/>
        <w:spacing w:before="238" w:after="0" w:line="271" w:lineRule="auto"/>
        <w:ind w:left="240" w:right="144"/>
        <w:rPr>
          <w:lang w:val="ru-RU"/>
        </w:rPr>
      </w:pPr>
      <w:r w:rsidRPr="005C58F9">
        <w:rPr>
          <w:rFonts w:ascii="Times New Roman" w:eastAsia="Times New Roman" w:hAnsi="Times New Roman"/>
          <w:color w:val="000000"/>
          <w:sz w:val="24"/>
          <w:lang w:val="ru-RU"/>
        </w:rPr>
        <w:t>—  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1A31EA" w:rsidRPr="005C58F9" w:rsidRDefault="008952B1">
      <w:pPr>
        <w:autoSpaceDE w:val="0"/>
        <w:autoSpaceDN w:val="0"/>
        <w:spacing w:before="298" w:after="0" w:line="230" w:lineRule="auto"/>
        <w:rPr>
          <w:lang w:val="ru-RU"/>
        </w:rPr>
      </w:pPr>
      <w:r w:rsidRPr="005C58F9">
        <w:rPr>
          <w:rFonts w:ascii="Times New Roman" w:eastAsia="Times New Roman" w:hAnsi="Times New Roman"/>
          <w:b/>
          <w:i/>
          <w:color w:val="000000"/>
          <w:sz w:val="24"/>
          <w:lang w:val="ru-RU"/>
        </w:rPr>
        <w:t>Работа с информацией:</w:t>
      </w:r>
    </w:p>
    <w:p w:rsidR="001A31EA" w:rsidRPr="005C58F9" w:rsidRDefault="008952B1">
      <w:pPr>
        <w:autoSpaceDE w:val="0"/>
        <w:autoSpaceDN w:val="0"/>
        <w:spacing w:before="178" w:after="0" w:line="262" w:lineRule="auto"/>
        <w:ind w:left="240" w:right="144"/>
        <w:rPr>
          <w:lang w:val="ru-RU"/>
        </w:rPr>
      </w:pPr>
      <w:r w:rsidRPr="005C58F9">
        <w:rPr>
          <w:rFonts w:ascii="Times New Roman" w:eastAsia="Times New Roman" w:hAnsi="Times New Roman"/>
          <w:color w:val="000000"/>
          <w:sz w:val="24"/>
          <w:lang w:val="ru-RU"/>
        </w:rPr>
        <w:t>—  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1A31EA" w:rsidRPr="005C58F9" w:rsidRDefault="008952B1">
      <w:pPr>
        <w:autoSpaceDE w:val="0"/>
        <w:autoSpaceDN w:val="0"/>
        <w:spacing w:before="240" w:after="0" w:line="262" w:lineRule="auto"/>
        <w:ind w:left="240" w:right="1296"/>
        <w:rPr>
          <w:lang w:val="ru-RU"/>
        </w:rPr>
      </w:pPr>
      <w:r w:rsidRPr="005C58F9">
        <w:rPr>
          <w:rFonts w:ascii="Times New Roman" w:eastAsia="Times New Roman" w:hAnsi="Times New Roman"/>
          <w:color w:val="000000"/>
          <w:sz w:val="24"/>
          <w:lang w:val="ru-RU"/>
        </w:rPr>
        <w:t>—  выбирать, анализировать, систематизировать и интерпретировать биологическую информацию различных видов и форм представления;</w:t>
      </w:r>
    </w:p>
    <w:p w:rsidR="001A31EA" w:rsidRPr="005C58F9" w:rsidRDefault="008952B1">
      <w:pPr>
        <w:autoSpaceDE w:val="0"/>
        <w:autoSpaceDN w:val="0"/>
        <w:spacing w:before="238" w:after="0" w:line="262" w:lineRule="auto"/>
        <w:ind w:left="240" w:right="576"/>
        <w:rPr>
          <w:lang w:val="ru-RU"/>
        </w:rPr>
      </w:pPr>
      <w:r w:rsidRPr="005C58F9">
        <w:rPr>
          <w:rFonts w:ascii="Times New Roman" w:eastAsia="Times New Roman" w:hAnsi="Times New Roman"/>
          <w:color w:val="000000"/>
          <w:sz w:val="24"/>
          <w:lang w:val="ru-RU"/>
        </w:rPr>
        <w:t>—  находить сходные аргументы (подтверждающие или опровергающие одну и ту же идею, версию) в различных информационных источниках;</w:t>
      </w:r>
    </w:p>
    <w:p w:rsidR="001A31EA" w:rsidRPr="005C58F9" w:rsidRDefault="008952B1">
      <w:pPr>
        <w:autoSpaceDE w:val="0"/>
        <w:autoSpaceDN w:val="0"/>
        <w:spacing w:before="238" w:after="0" w:line="262" w:lineRule="auto"/>
        <w:ind w:left="240"/>
        <w:rPr>
          <w:lang w:val="ru-RU"/>
        </w:rPr>
      </w:pPr>
      <w:r w:rsidRPr="005C58F9">
        <w:rPr>
          <w:rFonts w:ascii="Times New Roman" w:eastAsia="Times New Roman" w:hAnsi="Times New Roman"/>
          <w:color w:val="000000"/>
          <w:sz w:val="24"/>
          <w:lang w:val="ru-RU"/>
        </w:rPr>
        <w:t>—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A31EA" w:rsidRPr="005C58F9" w:rsidRDefault="008952B1">
      <w:pPr>
        <w:autoSpaceDE w:val="0"/>
        <w:autoSpaceDN w:val="0"/>
        <w:spacing w:before="238" w:after="0" w:line="262" w:lineRule="auto"/>
        <w:ind w:left="240" w:right="288"/>
        <w:rPr>
          <w:lang w:val="ru-RU"/>
        </w:rPr>
      </w:pPr>
      <w:r w:rsidRPr="005C58F9">
        <w:rPr>
          <w:rFonts w:ascii="Times New Roman" w:eastAsia="Times New Roman" w:hAnsi="Times New Roman"/>
          <w:color w:val="000000"/>
          <w:sz w:val="24"/>
          <w:lang w:val="ru-RU"/>
        </w:rPr>
        <w:t>—  оценивать надёжность биологической информации по критериям, предложенным учителем или сформулированным самостоятельно;</w:t>
      </w:r>
    </w:p>
    <w:p w:rsidR="001A31EA" w:rsidRPr="005C58F9" w:rsidRDefault="008952B1">
      <w:pPr>
        <w:autoSpaceDE w:val="0"/>
        <w:autoSpaceDN w:val="0"/>
        <w:spacing w:before="238" w:after="0" w:line="230" w:lineRule="auto"/>
        <w:ind w:left="240"/>
        <w:rPr>
          <w:lang w:val="ru-RU"/>
        </w:rPr>
      </w:pPr>
      <w:r w:rsidRPr="005C58F9">
        <w:rPr>
          <w:rFonts w:ascii="Times New Roman" w:eastAsia="Times New Roman" w:hAnsi="Times New Roman"/>
          <w:color w:val="000000"/>
          <w:sz w:val="24"/>
          <w:lang w:val="ru-RU"/>
        </w:rPr>
        <w:t>—  запоминать и систематизировать биологическую информацию.</w:t>
      </w:r>
    </w:p>
    <w:p w:rsidR="001A31EA" w:rsidRPr="005C58F9" w:rsidRDefault="008952B1">
      <w:pPr>
        <w:autoSpaceDE w:val="0"/>
        <w:autoSpaceDN w:val="0"/>
        <w:spacing w:before="298" w:after="0" w:line="230" w:lineRule="auto"/>
        <w:rPr>
          <w:lang w:val="ru-RU"/>
        </w:rPr>
      </w:pPr>
      <w:r w:rsidRPr="005C58F9">
        <w:rPr>
          <w:rFonts w:ascii="Times New Roman" w:eastAsia="Times New Roman" w:hAnsi="Times New Roman"/>
          <w:b/>
          <w:color w:val="000000"/>
          <w:sz w:val="24"/>
          <w:lang w:val="ru-RU"/>
        </w:rPr>
        <w:t>Универсальные коммуникативные действия</w:t>
      </w:r>
    </w:p>
    <w:p w:rsidR="001A31EA" w:rsidRPr="005C58F9" w:rsidRDefault="008952B1">
      <w:pPr>
        <w:autoSpaceDE w:val="0"/>
        <w:autoSpaceDN w:val="0"/>
        <w:spacing w:before="190" w:after="0" w:line="230" w:lineRule="auto"/>
        <w:rPr>
          <w:lang w:val="ru-RU"/>
        </w:rPr>
      </w:pPr>
      <w:r w:rsidRPr="005C58F9">
        <w:rPr>
          <w:rFonts w:ascii="Times New Roman" w:eastAsia="Times New Roman" w:hAnsi="Times New Roman"/>
          <w:b/>
          <w:i/>
          <w:color w:val="000000"/>
          <w:sz w:val="24"/>
          <w:lang w:val="ru-RU"/>
        </w:rPr>
        <w:t>Общение</w:t>
      </w:r>
      <w:r w:rsidRPr="005C58F9">
        <w:rPr>
          <w:rFonts w:ascii="Times New Roman" w:eastAsia="Times New Roman" w:hAnsi="Times New Roman"/>
          <w:color w:val="000000"/>
          <w:sz w:val="24"/>
          <w:lang w:val="ru-RU"/>
        </w:rPr>
        <w:t>:</w:t>
      </w:r>
    </w:p>
    <w:p w:rsidR="001A31EA" w:rsidRPr="005C58F9" w:rsidRDefault="008952B1">
      <w:pPr>
        <w:autoSpaceDE w:val="0"/>
        <w:autoSpaceDN w:val="0"/>
        <w:spacing w:before="178" w:after="0" w:line="262" w:lineRule="auto"/>
        <w:ind w:left="240" w:right="864"/>
        <w:rPr>
          <w:lang w:val="ru-RU"/>
        </w:rPr>
      </w:pPr>
      <w:r w:rsidRPr="005C58F9">
        <w:rPr>
          <w:rFonts w:ascii="Times New Roman" w:eastAsia="Times New Roman" w:hAnsi="Times New Roman"/>
          <w:color w:val="000000"/>
          <w:sz w:val="24"/>
          <w:lang w:val="ru-RU"/>
        </w:rPr>
        <w:t>—  воспринимать и формулировать суждения, выражать эмоции в процессе выполнения практических и лабораторных работ;</w:t>
      </w:r>
    </w:p>
    <w:p w:rsidR="001A31EA" w:rsidRPr="005C58F9" w:rsidRDefault="008952B1">
      <w:pPr>
        <w:autoSpaceDE w:val="0"/>
        <w:autoSpaceDN w:val="0"/>
        <w:spacing w:before="238" w:after="0" w:line="230" w:lineRule="auto"/>
        <w:ind w:left="240"/>
        <w:rPr>
          <w:lang w:val="ru-RU"/>
        </w:rPr>
      </w:pPr>
      <w:r w:rsidRPr="005C58F9">
        <w:rPr>
          <w:rFonts w:ascii="Times New Roman" w:eastAsia="Times New Roman" w:hAnsi="Times New Roman"/>
          <w:color w:val="000000"/>
          <w:sz w:val="24"/>
          <w:lang w:val="ru-RU"/>
        </w:rPr>
        <w:t>—  выражать себя (свою точку зрения) в устных и письменных текстах;</w:t>
      </w:r>
    </w:p>
    <w:p w:rsidR="001A31EA" w:rsidRPr="005C58F9" w:rsidRDefault="008952B1">
      <w:pPr>
        <w:autoSpaceDE w:val="0"/>
        <w:autoSpaceDN w:val="0"/>
        <w:spacing w:before="238" w:after="0" w:line="262" w:lineRule="auto"/>
        <w:ind w:left="240"/>
        <w:rPr>
          <w:lang w:val="ru-RU"/>
        </w:rPr>
      </w:pPr>
      <w:r w:rsidRPr="005C58F9">
        <w:rPr>
          <w:rFonts w:ascii="Times New Roman" w:eastAsia="Times New Roman" w:hAnsi="Times New Roman"/>
          <w:color w:val="000000"/>
          <w:sz w:val="24"/>
          <w:lang w:val="ru-RU"/>
        </w:rPr>
        <w:t>—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1A31EA" w:rsidRPr="005C58F9" w:rsidRDefault="008952B1">
      <w:pPr>
        <w:autoSpaceDE w:val="0"/>
        <w:autoSpaceDN w:val="0"/>
        <w:spacing w:before="240" w:after="0" w:line="262" w:lineRule="auto"/>
        <w:ind w:left="240" w:right="1008"/>
        <w:rPr>
          <w:lang w:val="ru-RU"/>
        </w:rPr>
      </w:pPr>
      <w:r w:rsidRPr="005C58F9">
        <w:rPr>
          <w:rFonts w:ascii="Times New Roman" w:eastAsia="Times New Roman" w:hAnsi="Times New Roman"/>
          <w:color w:val="000000"/>
          <w:sz w:val="24"/>
          <w:lang w:val="ru-RU"/>
        </w:rPr>
        <w:t>—  понимать намерения других, проявлять уважительное отношение к собеседнику и в корректной форме формулировать свои возражения;</w:t>
      </w:r>
    </w:p>
    <w:p w:rsidR="001A31EA" w:rsidRPr="005C58F9" w:rsidRDefault="008952B1">
      <w:pPr>
        <w:autoSpaceDE w:val="0"/>
        <w:autoSpaceDN w:val="0"/>
        <w:spacing w:before="238" w:after="0" w:line="271" w:lineRule="auto"/>
        <w:ind w:left="240" w:right="144"/>
        <w:rPr>
          <w:lang w:val="ru-RU"/>
        </w:rPr>
      </w:pPr>
      <w:r w:rsidRPr="005C58F9">
        <w:rPr>
          <w:rFonts w:ascii="Times New Roman" w:eastAsia="Times New Roman" w:hAnsi="Times New Roman"/>
          <w:color w:val="000000"/>
          <w:sz w:val="24"/>
          <w:lang w:val="ru-RU"/>
        </w:rPr>
        <w:t>—  в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1A31EA" w:rsidRPr="005C58F9" w:rsidRDefault="008952B1">
      <w:pPr>
        <w:autoSpaceDE w:val="0"/>
        <w:autoSpaceDN w:val="0"/>
        <w:spacing w:before="238" w:after="0" w:line="262" w:lineRule="auto"/>
        <w:ind w:left="240" w:right="864"/>
        <w:rPr>
          <w:lang w:val="ru-RU"/>
        </w:rPr>
      </w:pPr>
      <w:r w:rsidRPr="005C58F9">
        <w:rPr>
          <w:rFonts w:ascii="Times New Roman" w:eastAsia="Times New Roman" w:hAnsi="Times New Roman"/>
          <w:color w:val="000000"/>
          <w:sz w:val="24"/>
          <w:lang w:val="ru-RU"/>
        </w:rPr>
        <w:t>—  сопоставлять свои суждения с суждениями других участников диалога, обнаруживать различие и сходство позиций;</w:t>
      </w:r>
    </w:p>
    <w:p w:rsidR="001A31EA" w:rsidRPr="005C58F9" w:rsidRDefault="008952B1">
      <w:pPr>
        <w:autoSpaceDE w:val="0"/>
        <w:autoSpaceDN w:val="0"/>
        <w:spacing w:before="238" w:after="0" w:line="262" w:lineRule="auto"/>
        <w:ind w:left="240" w:right="576"/>
        <w:rPr>
          <w:lang w:val="ru-RU"/>
        </w:rPr>
      </w:pPr>
      <w:r w:rsidRPr="005C58F9">
        <w:rPr>
          <w:rFonts w:ascii="Times New Roman" w:eastAsia="Times New Roman" w:hAnsi="Times New Roman"/>
          <w:color w:val="000000"/>
          <w:sz w:val="24"/>
          <w:lang w:val="ru-RU"/>
        </w:rPr>
        <w:t>—  публично представлять результаты выполненного биологического опыта (эксперимента, исследования, проекта);</w:t>
      </w:r>
    </w:p>
    <w:p w:rsidR="001A31EA" w:rsidRPr="005C58F9" w:rsidRDefault="008952B1">
      <w:pPr>
        <w:autoSpaceDE w:val="0"/>
        <w:autoSpaceDN w:val="0"/>
        <w:spacing w:before="238" w:after="0" w:line="271" w:lineRule="auto"/>
        <w:ind w:left="240" w:right="288"/>
        <w:rPr>
          <w:lang w:val="ru-RU"/>
        </w:rPr>
      </w:pPr>
      <w:r w:rsidRPr="005C58F9">
        <w:rPr>
          <w:rFonts w:ascii="Times New Roman" w:eastAsia="Times New Roman" w:hAnsi="Times New Roman"/>
          <w:color w:val="000000"/>
          <w:sz w:val="24"/>
          <w:lang w:val="ru-RU"/>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A31EA" w:rsidRPr="005C58F9" w:rsidRDefault="001A31EA">
      <w:pPr>
        <w:rPr>
          <w:lang w:val="ru-RU"/>
        </w:rPr>
        <w:sectPr w:rsidR="001A31EA" w:rsidRPr="005C58F9">
          <w:pgSz w:w="11900" w:h="16840"/>
          <w:pgMar w:top="328" w:right="734" w:bottom="422" w:left="846" w:header="720" w:footer="720" w:gutter="0"/>
          <w:cols w:space="720" w:equalWidth="0">
            <w:col w:w="10320" w:space="0"/>
          </w:cols>
          <w:docGrid w:linePitch="360"/>
        </w:sectPr>
      </w:pPr>
    </w:p>
    <w:p w:rsidR="001A31EA" w:rsidRPr="005C58F9" w:rsidRDefault="001A31EA">
      <w:pPr>
        <w:autoSpaceDE w:val="0"/>
        <w:autoSpaceDN w:val="0"/>
        <w:spacing w:after="78" w:line="220" w:lineRule="exact"/>
        <w:rPr>
          <w:lang w:val="ru-RU"/>
        </w:rPr>
      </w:pPr>
    </w:p>
    <w:p w:rsidR="001A31EA" w:rsidRPr="005C58F9" w:rsidRDefault="008952B1">
      <w:pPr>
        <w:autoSpaceDE w:val="0"/>
        <w:autoSpaceDN w:val="0"/>
        <w:spacing w:after="0" w:line="230" w:lineRule="auto"/>
        <w:rPr>
          <w:lang w:val="ru-RU"/>
        </w:rPr>
      </w:pPr>
      <w:r w:rsidRPr="005C58F9">
        <w:rPr>
          <w:rFonts w:ascii="Times New Roman" w:eastAsia="Times New Roman" w:hAnsi="Times New Roman"/>
          <w:b/>
          <w:i/>
          <w:color w:val="000000"/>
          <w:sz w:val="24"/>
          <w:lang w:val="ru-RU"/>
        </w:rPr>
        <w:t>Совместная деятельность (сотрудничество):</w:t>
      </w:r>
    </w:p>
    <w:p w:rsidR="001A31EA" w:rsidRPr="005C58F9" w:rsidRDefault="008952B1">
      <w:pPr>
        <w:autoSpaceDE w:val="0"/>
        <w:autoSpaceDN w:val="0"/>
        <w:spacing w:before="178" w:after="0" w:line="262" w:lineRule="auto"/>
        <w:ind w:left="240" w:right="144"/>
        <w:rPr>
          <w:lang w:val="ru-RU"/>
        </w:rPr>
      </w:pPr>
      <w:r w:rsidRPr="005C58F9">
        <w:rPr>
          <w:rFonts w:ascii="Times New Roman" w:eastAsia="Times New Roman" w:hAnsi="Times New Roman"/>
          <w:color w:val="000000"/>
          <w:sz w:val="24"/>
          <w:lang w:val="ru-RU"/>
        </w:rPr>
        <w:t>—  понимать и использовать преимущества командной и индивидуальной работы при решении конкретной биологической</w:t>
      </w:r>
    </w:p>
    <w:p w:rsidR="001A31EA" w:rsidRPr="005C58F9" w:rsidRDefault="008952B1">
      <w:pPr>
        <w:autoSpaceDE w:val="0"/>
        <w:autoSpaceDN w:val="0"/>
        <w:spacing w:before="238" w:after="0" w:line="262" w:lineRule="auto"/>
        <w:ind w:left="240" w:right="288"/>
        <w:rPr>
          <w:lang w:val="ru-RU"/>
        </w:rPr>
      </w:pPr>
      <w:r w:rsidRPr="005C58F9">
        <w:rPr>
          <w:rFonts w:ascii="Times New Roman" w:eastAsia="Times New Roman" w:hAnsi="Times New Roman"/>
          <w:color w:val="000000"/>
          <w:sz w:val="24"/>
          <w:lang w:val="ru-RU"/>
        </w:rPr>
        <w:t>—  проблемы, обосновывать необходимость применения групповых форм взаимодействия при решении поставленной учебной задачи;</w:t>
      </w:r>
    </w:p>
    <w:p w:rsidR="001A31EA" w:rsidRPr="005C58F9" w:rsidRDefault="008952B1">
      <w:pPr>
        <w:autoSpaceDE w:val="0"/>
        <w:autoSpaceDN w:val="0"/>
        <w:spacing w:before="238" w:after="0"/>
        <w:ind w:left="240" w:right="144"/>
        <w:rPr>
          <w:lang w:val="ru-RU"/>
        </w:rPr>
      </w:pPr>
      <w:r w:rsidRPr="005C58F9">
        <w:rPr>
          <w:rFonts w:ascii="Times New Roman" w:eastAsia="Times New Roman" w:hAnsi="Times New Roman"/>
          <w:color w:val="000000"/>
          <w:sz w:val="24"/>
          <w:lang w:val="ru-RU"/>
        </w:rPr>
        <w:t>—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1A31EA" w:rsidRPr="005C58F9" w:rsidRDefault="008952B1">
      <w:pPr>
        <w:autoSpaceDE w:val="0"/>
        <w:autoSpaceDN w:val="0"/>
        <w:spacing w:before="240" w:after="0"/>
        <w:ind w:left="240"/>
        <w:rPr>
          <w:lang w:val="ru-RU"/>
        </w:rPr>
      </w:pPr>
      <w:r w:rsidRPr="005C58F9">
        <w:rPr>
          <w:rFonts w:ascii="Times New Roman" w:eastAsia="Times New Roman" w:hAnsi="Times New Roman"/>
          <w:color w:val="000000"/>
          <w:sz w:val="24"/>
          <w:lang w:val="ru-RU"/>
        </w:rPr>
        <w:t>—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A31EA" w:rsidRPr="005C58F9" w:rsidRDefault="008952B1">
      <w:pPr>
        <w:autoSpaceDE w:val="0"/>
        <w:autoSpaceDN w:val="0"/>
        <w:spacing w:before="238" w:after="0" w:line="262" w:lineRule="auto"/>
        <w:ind w:left="240" w:right="144"/>
        <w:rPr>
          <w:lang w:val="ru-RU"/>
        </w:rPr>
      </w:pPr>
      <w:r w:rsidRPr="005C58F9">
        <w:rPr>
          <w:rFonts w:ascii="Times New Roman" w:eastAsia="Times New Roman" w:hAnsi="Times New Roman"/>
          <w:color w:val="000000"/>
          <w:sz w:val="24"/>
          <w:lang w:val="ru-RU"/>
        </w:rPr>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A31EA" w:rsidRPr="005C58F9" w:rsidRDefault="008952B1">
      <w:pPr>
        <w:autoSpaceDE w:val="0"/>
        <w:autoSpaceDN w:val="0"/>
        <w:spacing w:before="238" w:after="0"/>
        <w:ind w:left="240" w:right="144"/>
        <w:rPr>
          <w:lang w:val="ru-RU"/>
        </w:rPr>
      </w:pPr>
      <w:r w:rsidRPr="005C58F9">
        <w:rPr>
          <w:rFonts w:ascii="Times New Roman" w:eastAsia="Times New Roman" w:hAnsi="Times New Roman"/>
          <w:color w:val="000000"/>
          <w:sz w:val="24"/>
          <w:lang w:val="ru-RU"/>
        </w:rPr>
        <w:t xml:space="preserve">—  оценивать качество своего вклада в общий продукт по критериям, самостоятельно </w:t>
      </w:r>
      <w:r w:rsidRPr="005C58F9">
        <w:rPr>
          <w:lang w:val="ru-RU"/>
        </w:rPr>
        <w:br/>
      </w:r>
      <w:r w:rsidRPr="005C58F9">
        <w:rPr>
          <w:rFonts w:ascii="Times New Roman" w:eastAsia="Times New Roman" w:hAnsi="Times New Roman"/>
          <w:color w:val="000000"/>
          <w:sz w:val="24"/>
          <w:lang w:val="ru-RU"/>
        </w:rPr>
        <w:t>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A31EA" w:rsidRPr="005C58F9" w:rsidRDefault="008952B1">
      <w:pPr>
        <w:autoSpaceDE w:val="0"/>
        <w:autoSpaceDN w:val="0"/>
        <w:spacing w:before="238" w:after="0" w:line="262" w:lineRule="auto"/>
        <w:ind w:left="240" w:right="864"/>
        <w:rPr>
          <w:lang w:val="ru-RU"/>
        </w:rPr>
      </w:pPr>
      <w:r w:rsidRPr="005C58F9">
        <w:rPr>
          <w:rFonts w:ascii="Times New Roman" w:eastAsia="Times New Roman" w:hAnsi="Times New Roman"/>
          <w:color w:val="000000"/>
          <w:sz w:val="24"/>
          <w:lang w:val="ru-RU"/>
        </w:rPr>
        <w:t xml:space="preserve">—  овладеть системой универсальных коммуникативных действий, которая обеспечивает </w:t>
      </w:r>
      <w:proofErr w:type="spellStart"/>
      <w:r w:rsidRPr="005C58F9">
        <w:rPr>
          <w:rFonts w:ascii="Times New Roman" w:eastAsia="Times New Roman" w:hAnsi="Times New Roman"/>
          <w:color w:val="000000"/>
          <w:sz w:val="24"/>
          <w:lang w:val="ru-RU"/>
        </w:rPr>
        <w:t>сформированность</w:t>
      </w:r>
      <w:proofErr w:type="spellEnd"/>
      <w:r w:rsidRPr="005C58F9">
        <w:rPr>
          <w:rFonts w:ascii="Times New Roman" w:eastAsia="Times New Roman" w:hAnsi="Times New Roman"/>
          <w:color w:val="000000"/>
          <w:sz w:val="24"/>
          <w:lang w:val="ru-RU"/>
        </w:rPr>
        <w:t xml:space="preserve"> социальных навыков и эмоционального интеллекта обучающихся.</w:t>
      </w:r>
    </w:p>
    <w:p w:rsidR="001A31EA" w:rsidRPr="005C58F9" w:rsidRDefault="008952B1">
      <w:pPr>
        <w:autoSpaceDE w:val="0"/>
        <w:autoSpaceDN w:val="0"/>
        <w:spacing w:before="298" w:after="0" w:line="230" w:lineRule="auto"/>
        <w:rPr>
          <w:lang w:val="ru-RU"/>
        </w:rPr>
      </w:pPr>
      <w:r w:rsidRPr="005C58F9">
        <w:rPr>
          <w:rFonts w:ascii="Times New Roman" w:eastAsia="Times New Roman" w:hAnsi="Times New Roman"/>
          <w:b/>
          <w:color w:val="000000"/>
          <w:sz w:val="24"/>
          <w:lang w:val="ru-RU"/>
        </w:rPr>
        <w:t>Универсальные регулятивные действия</w:t>
      </w:r>
    </w:p>
    <w:p w:rsidR="001A31EA" w:rsidRPr="005C58F9" w:rsidRDefault="008952B1">
      <w:pPr>
        <w:autoSpaceDE w:val="0"/>
        <w:autoSpaceDN w:val="0"/>
        <w:spacing w:before="190" w:after="0" w:line="230" w:lineRule="auto"/>
        <w:rPr>
          <w:lang w:val="ru-RU"/>
        </w:rPr>
      </w:pPr>
      <w:r w:rsidRPr="005C58F9">
        <w:rPr>
          <w:rFonts w:ascii="Times New Roman" w:eastAsia="Times New Roman" w:hAnsi="Times New Roman"/>
          <w:b/>
          <w:i/>
          <w:color w:val="000000"/>
          <w:sz w:val="24"/>
          <w:lang w:val="ru-RU"/>
        </w:rPr>
        <w:t>Самоорганизация:</w:t>
      </w:r>
    </w:p>
    <w:p w:rsidR="001A31EA" w:rsidRPr="005C58F9" w:rsidRDefault="008952B1">
      <w:pPr>
        <w:autoSpaceDE w:val="0"/>
        <w:autoSpaceDN w:val="0"/>
        <w:spacing w:before="178" w:after="0" w:line="262" w:lineRule="auto"/>
        <w:ind w:left="240" w:right="1440"/>
        <w:rPr>
          <w:lang w:val="ru-RU"/>
        </w:rPr>
      </w:pPr>
      <w:r w:rsidRPr="005C58F9">
        <w:rPr>
          <w:rFonts w:ascii="Times New Roman" w:eastAsia="Times New Roman" w:hAnsi="Times New Roman"/>
          <w:color w:val="000000"/>
          <w:sz w:val="24"/>
          <w:lang w:val="ru-RU"/>
        </w:rPr>
        <w:t>—  выявлять проблемы для решения в жизненных и учебных ситуациях, используя биологические знания;</w:t>
      </w:r>
    </w:p>
    <w:p w:rsidR="001A31EA" w:rsidRPr="005C58F9" w:rsidRDefault="008952B1">
      <w:pPr>
        <w:autoSpaceDE w:val="0"/>
        <w:autoSpaceDN w:val="0"/>
        <w:spacing w:before="238" w:after="0" w:line="262" w:lineRule="auto"/>
        <w:ind w:left="240" w:right="720"/>
        <w:rPr>
          <w:lang w:val="ru-RU"/>
        </w:rPr>
      </w:pPr>
      <w:r w:rsidRPr="005C58F9">
        <w:rPr>
          <w:rFonts w:ascii="Times New Roman" w:eastAsia="Times New Roman" w:hAnsi="Times New Roman"/>
          <w:color w:val="000000"/>
          <w:sz w:val="24"/>
          <w:lang w:val="ru-RU"/>
        </w:rPr>
        <w:t>—  ориентироваться в различных подходах принятия решений (индивидуальное, принятие решения в группе, принятие решений группой);</w:t>
      </w:r>
    </w:p>
    <w:p w:rsidR="001A31EA" w:rsidRPr="005C58F9" w:rsidRDefault="008952B1">
      <w:pPr>
        <w:autoSpaceDE w:val="0"/>
        <w:autoSpaceDN w:val="0"/>
        <w:spacing w:before="240" w:after="0" w:line="271" w:lineRule="auto"/>
        <w:ind w:left="240" w:right="576"/>
        <w:rPr>
          <w:lang w:val="ru-RU"/>
        </w:rPr>
      </w:pPr>
      <w:r w:rsidRPr="005C58F9">
        <w:rPr>
          <w:rFonts w:ascii="Times New Roman" w:eastAsia="Times New Roman" w:hAnsi="Times New Roman"/>
          <w:color w:val="000000"/>
          <w:sz w:val="24"/>
          <w:lang w:val="ru-RU"/>
        </w:rPr>
        <w:t>—  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1A31EA" w:rsidRPr="005C58F9" w:rsidRDefault="008952B1">
      <w:pPr>
        <w:autoSpaceDE w:val="0"/>
        <w:autoSpaceDN w:val="0"/>
        <w:spacing w:before="238" w:after="0" w:line="271" w:lineRule="auto"/>
        <w:ind w:left="240" w:right="288"/>
        <w:rPr>
          <w:lang w:val="ru-RU"/>
        </w:rPr>
      </w:pPr>
      <w:r w:rsidRPr="005C58F9">
        <w:rPr>
          <w:rFonts w:ascii="Times New Roman" w:eastAsia="Times New Roman" w:hAnsi="Times New Roman"/>
          <w:color w:val="000000"/>
          <w:sz w:val="24"/>
          <w:lang w:val="ru-RU"/>
        </w:rPr>
        <w:t xml:space="preserve">—  составлять план действий (план реализации намеченного алгоритма решения), </w:t>
      </w:r>
      <w:r w:rsidRPr="005C58F9">
        <w:rPr>
          <w:lang w:val="ru-RU"/>
        </w:rPr>
        <w:br/>
      </w:r>
      <w:r w:rsidRPr="005C58F9">
        <w:rPr>
          <w:rFonts w:ascii="Times New Roman" w:eastAsia="Times New Roman" w:hAnsi="Times New Roman"/>
          <w:color w:val="000000"/>
          <w:sz w:val="24"/>
          <w:lang w:val="ru-RU"/>
        </w:rPr>
        <w:t>корректировать предложенный алгоритм с учётом получения новых биологических знаний об изучаемом биологическом объекте;</w:t>
      </w:r>
    </w:p>
    <w:p w:rsidR="001A31EA" w:rsidRPr="005C58F9" w:rsidRDefault="008952B1">
      <w:pPr>
        <w:autoSpaceDE w:val="0"/>
        <w:autoSpaceDN w:val="0"/>
        <w:spacing w:before="238" w:after="0" w:line="230" w:lineRule="auto"/>
        <w:ind w:left="240"/>
        <w:rPr>
          <w:lang w:val="ru-RU"/>
        </w:rPr>
      </w:pPr>
      <w:r w:rsidRPr="005C58F9">
        <w:rPr>
          <w:rFonts w:ascii="Times New Roman" w:eastAsia="Times New Roman" w:hAnsi="Times New Roman"/>
          <w:color w:val="000000"/>
          <w:sz w:val="24"/>
          <w:lang w:val="ru-RU"/>
        </w:rPr>
        <w:t>—  делать выбор и брать ответственность за решение.</w:t>
      </w:r>
    </w:p>
    <w:p w:rsidR="001A31EA" w:rsidRPr="005C58F9" w:rsidRDefault="008952B1">
      <w:pPr>
        <w:autoSpaceDE w:val="0"/>
        <w:autoSpaceDN w:val="0"/>
        <w:spacing w:before="298" w:after="0" w:line="230" w:lineRule="auto"/>
        <w:rPr>
          <w:lang w:val="ru-RU"/>
        </w:rPr>
      </w:pPr>
      <w:r w:rsidRPr="005C58F9">
        <w:rPr>
          <w:rFonts w:ascii="Times New Roman" w:eastAsia="Times New Roman" w:hAnsi="Times New Roman"/>
          <w:b/>
          <w:i/>
          <w:color w:val="000000"/>
          <w:sz w:val="24"/>
          <w:lang w:val="ru-RU"/>
        </w:rPr>
        <w:t>Самоконтроль (рефлексия):</w:t>
      </w:r>
    </w:p>
    <w:p w:rsidR="001A31EA" w:rsidRPr="005C58F9" w:rsidRDefault="008952B1">
      <w:pPr>
        <w:autoSpaceDE w:val="0"/>
        <w:autoSpaceDN w:val="0"/>
        <w:spacing w:before="178" w:after="0" w:line="230" w:lineRule="auto"/>
        <w:ind w:left="240"/>
        <w:rPr>
          <w:lang w:val="ru-RU"/>
        </w:rPr>
      </w:pPr>
      <w:r w:rsidRPr="005C58F9">
        <w:rPr>
          <w:rFonts w:ascii="Times New Roman" w:eastAsia="Times New Roman" w:hAnsi="Times New Roman"/>
          <w:color w:val="000000"/>
          <w:sz w:val="24"/>
          <w:lang w:val="ru-RU"/>
        </w:rPr>
        <w:t xml:space="preserve">—  владеть способами самоконтроля, </w:t>
      </w:r>
      <w:proofErr w:type="spellStart"/>
      <w:r w:rsidRPr="005C58F9">
        <w:rPr>
          <w:rFonts w:ascii="Times New Roman" w:eastAsia="Times New Roman" w:hAnsi="Times New Roman"/>
          <w:color w:val="000000"/>
          <w:sz w:val="24"/>
          <w:lang w:val="ru-RU"/>
        </w:rPr>
        <w:t>самомотивации</w:t>
      </w:r>
      <w:proofErr w:type="spellEnd"/>
      <w:r w:rsidRPr="005C58F9">
        <w:rPr>
          <w:rFonts w:ascii="Times New Roman" w:eastAsia="Times New Roman" w:hAnsi="Times New Roman"/>
          <w:color w:val="000000"/>
          <w:sz w:val="24"/>
          <w:lang w:val="ru-RU"/>
        </w:rPr>
        <w:t xml:space="preserve"> и рефлексии;</w:t>
      </w:r>
    </w:p>
    <w:p w:rsidR="001A31EA" w:rsidRPr="005C58F9" w:rsidRDefault="008952B1">
      <w:pPr>
        <w:autoSpaceDE w:val="0"/>
        <w:autoSpaceDN w:val="0"/>
        <w:spacing w:before="238" w:after="0" w:line="230" w:lineRule="auto"/>
        <w:ind w:left="240"/>
        <w:rPr>
          <w:lang w:val="ru-RU"/>
        </w:rPr>
      </w:pPr>
      <w:r w:rsidRPr="005C58F9">
        <w:rPr>
          <w:rFonts w:ascii="Times New Roman" w:eastAsia="Times New Roman" w:hAnsi="Times New Roman"/>
          <w:color w:val="000000"/>
          <w:sz w:val="24"/>
          <w:lang w:val="ru-RU"/>
        </w:rPr>
        <w:t>—  давать адекватную оценку ситуации и предлагать план её изменения;</w:t>
      </w:r>
    </w:p>
    <w:p w:rsidR="001A31EA" w:rsidRPr="005C58F9" w:rsidRDefault="008952B1">
      <w:pPr>
        <w:autoSpaceDE w:val="0"/>
        <w:autoSpaceDN w:val="0"/>
        <w:spacing w:before="238" w:after="0" w:line="230" w:lineRule="auto"/>
        <w:ind w:left="240"/>
        <w:rPr>
          <w:lang w:val="ru-RU"/>
        </w:rPr>
      </w:pPr>
      <w:r w:rsidRPr="005C58F9">
        <w:rPr>
          <w:rFonts w:ascii="Times New Roman" w:eastAsia="Times New Roman" w:hAnsi="Times New Roman"/>
          <w:color w:val="000000"/>
          <w:sz w:val="24"/>
          <w:lang w:val="ru-RU"/>
        </w:rPr>
        <w:t>—  учитывать контекст и предвидеть трудности, которые могут возникнуть при решении учебной</w:t>
      </w:r>
    </w:p>
    <w:p w:rsidR="001A31EA" w:rsidRPr="005C58F9" w:rsidRDefault="001A31EA">
      <w:pPr>
        <w:rPr>
          <w:lang w:val="ru-RU"/>
        </w:rPr>
        <w:sectPr w:rsidR="001A31EA" w:rsidRPr="005C58F9">
          <w:pgSz w:w="11900" w:h="16840"/>
          <w:pgMar w:top="298" w:right="720" w:bottom="312" w:left="846" w:header="720" w:footer="720" w:gutter="0"/>
          <w:cols w:space="720" w:equalWidth="0">
            <w:col w:w="10334" w:space="0"/>
          </w:cols>
          <w:docGrid w:linePitch="360"/>
        </w:sectPr>
      </w:pPr>
    </w:p>
    <w:p w:rsidR="001A31EA" w:rsidRPr="005C58F9" w:rsidRDefault="001A31EA">
      <w:pPr>
        <w:autoSpaceDE w:val="0"/>
        <w:autoSpaceDN w:val="0"/>
        <w:spacing w:after="72" w:line="220" w:lineRule="exact"/>
        <w:rPr>
          <w:lang w:val="ru-RU"/>
        </w:rPr>
      </w:pPr>
    </w:p>
    <w:p w:rsidR="001A31EA" w:rsidRPr="005C58F9" w:rsidRDefault="008952B1">
      <w:pPr>
        <w:autoSpaceDE w:val="0"/>
        <w:autoSpaceDN w:val="0"/>
        <w:spacing w:after="0" w:line="230" w:lineRule="auto"/>
        <w:ind w:left="420"/>
        <w:rPr>
          <w:lang w:val="ru-RU"/>
        </w:rPr>
      </w:pPr>
      <w:r w:rsidRPr="005C58F9">
        <w:rPr>
          <w:rFonts w:ascii="Times New Roman" w:eastAsia="Times New Roman" w:hAnsi="Times New Roman"/>
          <w:color w:val="000000"/>
          <w:sz w:val="24"/>
          <w:lang w:val="ru-RU"/>
        </w:rPr>
        <w:t>биологической задачи, адаптировать решение к меняющимся обстоятельствам;</w:t>
      </w:r>
    </w:p>
    <w:p w:rsidR="001A31EA" w:rsidRPr="005C58F9" w:rsidRDefault="008952B1">
      <w:pPr>
        <w:autoSpaceDE w:val="0"/>
        <w:autoSpaceDN w:val="0"/>
        <w:spacing w:before="238" w:after="0" w:line="262" w:lineRule="auto"/>
        <w:ind w:left="420" w:right="432"/>
        <w:rPr>
          <w:lang w:val="ru-RU"/>
        </w:rPr>
      </w:pPr>
      <w:r w:rsidRPr="005C58F9">
        <w:rPr>
          <w:rFonts w:ascii="Times New Roman" w:eastAsia="Times New Roman" w:hAnsi="Times New Roman"/>
          <w:color w:val="000000"/>
          <w:sz w:val="24"/>
          <w:lang w:val="ru-RU"/>
        </w:rPr>
        <w:t>—  объяснять причины достижения (</w:t>
      </w:r>
      <w:proofErr w:type="spellStart"/>
      <w:r w:rsidRPr="005C58F9">
        <w:rPr>
          <w:rFonts w:ascii="Times New Roman" w:eastAsia="Times New Roman" w:hAnsi="Times New Roman"/>
          <w:color w:val="000000"/>
          <w:sz w:val="24"/>
          <w:lang w:val="ru-RU"/>
        </w:rPr>
        <w:t>недостижения</w:t>
      </w:r>
      <w:proofErr w:type="spellEnd"/>
      <w:r w:rsidRPr="005C58F9">
        <w:rPr>
          <w:rFonts w:ascii="Times New Roman" w:eastAsia="Times New Roman" w:hAnsi="Times New Roman"/>
          <w:color w:val="000000"/>
          <w:sz w:val="24"/>
          <w:lang w:val="ru-RU"/>
        </w:rPr>
        <w:t>) результатов деятельности, давать оценку приобретённому опыту, уметь находить позитивное в произошедшей ситуации;</w:t>
      </w:r>
    </w:p>
    <w:p w:rsidR="001A31EA" w:rsidRPr="005C58F9" w:rsidRDefault="008952B1">
      <w:pPr>
        <w:autoSpaceDE w:val="0"/>
        <w:autoSpaceDN w:val="0"/>
        <w:spacing w:before="238" w:after="0" w:line="262" w:lineRule="auto"/>
        <w:ind w:left="420"/>
        <w:rPr>
          <w:lang w:val="ru-RU"/>
        </w:rPr>
      </w:pPr>
      <w:r w:rsidRPr="005C58F9">
        <w:rPr>
          <w:rFonts w:ascii="Times New Roman" w:eastAsia="Times New Roman" w:hAnsi="Times New Roman"/>
          <w:color w:val="000000"/>
          <w:sz w:val="24"/>
          <w:lang w:val="ru-RU"/>
        </w:rPr>
        <w:t>—  вносить коррективы в деятельность на основе новых обстоятельств, изменившихся ситуаций, установленных ошибок, возникших трудностей;</w:t>
      </w:r>
    </w:p>
    <w:p w:rsidR="001A31EA" w:rsidRPr="005C58F9" w:rsidRDefault="008952B1">
      <w:pPr>
        <w:autoSpaceDE w:val="0"/>
        <w:autoSpaceDN w:val="0"/>
        <w:spacing w:before="238" w:after="0" w:line="230" w:lineRule="auto"/>
        <w:ind w:left="420"/>
        <w:rPr>
          <w:lang w:val="ru-RU"/>
        </w:rPr>
      </w:pPr>
      <w:r w:rsidRPr="005C58F9">
        <w:rPr>
          <w:rFonts w:ascii="Times New Roman" w:eastAsia="Times New Roman" w:hAnsi="Times New Roman"/>
          <w:color w:val="000000"/>
          <w:sz w:val="24"/>
          <w:lang w:val="ru-RU"/>
        </w:rPr>
        <w:t>—  оценивать соответствие результата цели и условиям.</w:t>
      </w:r>
    </w:p>
    <w:p w:rsidR="001A31EA" w:rsidRPr="005C58F9" w:rsidRDefault="008952B1">
      <w:pPr>
        <w:autoSpaceDE w:val="0"/>
        <w:autoSpaceDN w:val="0"/>
        <w:spacing w:before="298" w:after="0" w:line="230" w:lineRule="auto"/>
        <w:ind w:left="180"/>
        <w:rPr>
          <w:lang w:val="ru-RU"/>
        </w:rPr>
      </w:pPr>
      <w:r w:rsidRPr="005C58F9">
        <w:rPr>
          <w:rFonts w:ascii="Times New Roman" w:eastAsia="Times New Roman" w:hAnsi="Times New Roman"/>
          <w:b/>
          <w:i/>
          <w:color w:val="000000"/>
          <w:sz w:val="24"/>
          <w:lang w:val="ru-RU"/>
        </w:rPr>
        <w:t>Эмоциональный интеллект:</w:t>
      </w:r>
    </w:p>
    <w:p w:rsidR="001A31EA" w:rsidRPr="005C58F9" w:rsidRDefault="008952B1">
      <w:pPr>
        <w:autoSpaceDE w:val="0"/>
        <w:autoSpaceDN w:val="0"/>
        <w:spacing w:before="180" w:after="0" w:line="230" w:lineRule="auto"/>
        <w:ind w:left="420"/>
        <w:rPr>
          <w:lang w:val="ru-RU"/>
        </w:rPr>
      </w:pPr>
      <w:r w:rsidRPr="005C58F9">
        <w:rPr>
          <w:rFonts w:ascii="Times New Roman" w:eastAsia="Times New Roman" w:hAnsi="Times New Roman"/>
          <w:color w:val="000000"/>
          <w:sz w:val="24"/>
          <w:lang w:val="ru-RU"/>
        </w:rPr>
        <w:t>—  различать, называть и управлять собственными эмоциями и эмоциями других;</w:t>
      </w:r>
    </w:p>
    <w:p w:rsidR="001A31EA" w:rsidRPr="005C58F9" w:rsidRDefault="008952B1">
      <w:pPr>
        <w:autoSpaceDE w:val="0"/>
        <w:autoSpaceDN w:val="0"/>
        <w:spacing w:before="240" w:after="0" w:line="230" w:lineRule="auto"/>
        <w:ind w:left="420"/>
        <w:rPr>
          <w:lang w:val="ru-RU"/>
        </w:rPr>
      </w:pPr>
      <w:r w:rsidRPr="005C58F9">
        <w:rPr>
          <w:rFonts w:ascii="Times New Roman" w:eastAsia="Times New Roman" w:hAnsi="Times New Roman"/>
          <w:color w:val="000000"/>
          <w:sz w:val="24"/>
          <w:lang w:val="ru-RU"/>
        </w:rPr>
        <w:t>—  выявлять и анализировать причины эмоций;</w:t>
      </w:r>
    </w:p>
    <w:p w:rsidR="001A31EA" w:rsidRPr="005C58F9" w:rsidRDefault="008952B1">
      <w:pPr>
        <w:autoSpaceDE w:val="0"/>
        <w:autoSpaceDN w:val="0"/>
        <w:spacing w:before="238" w:after="0" w:line="230" w:lineRule="auto"/>
        <w:ind w:left="420"/>
        <w:rPr>
          <w:lang w:val="ru-RU"/>
        </w:rPr>
      </w:pPr>
      <w:r w:rsidRPr="005C58F9">
        <w:rPr>
          <w:rFonts w:ascii="Times New Roman" w:eastAsia="Times New Roman" w:hAnsi="Times New Roman"/>
          <w:color w:val="000000"/>
          <w:sz w:val="24"/>
          <w:lang w:val="ru-RU"/>
        </w:rPr>
        <w:t>—  ставить себя на место другого человека, понимать мотивы и намерения другого;</w:t>
      </w:r>
    </w:p>
    <w:p w:rsidR="001A31EA" w:rsidRPr="005C58F9" w:rsidRDefault="008952B1">
      <w:pPr>
        <w:autoSpaceDE w:val="0"/>
        <w:autoSpaceDN w:val="0"/>
        <w:spacing w:before="238" w:after="0" w:line="230" w:lineRule="auto"/>
        <w:ind w:left="420"/>
        <w:rPr>
          <w:lang w:val="ru-RU"/>
        </w:rPr>
      </w:pPr>
      <w:r w:rsidRPr="005C58F9">
        <w:rPr>
          <w:rFonts w:ascii="Times New Roman" w:eastAsia="Times New Roman" w:hAnsi="Times New Roman"/>
          <w:color w:val="000000"/>
          <w:sz w:val="24"/>
          <w:lang w:val="ru-RU"/>
        </w:rPr>
        <w:t>—  регулировать способ выражения эмоций.</w:t>
      </w:r>
    </w:p>
    <w:p w:rsidR="001A31EA" w:rsidRPr="005C58F9" w:rsidRDefault="008952B1">
      <w:pPr>
        <w:autoSpaceDE w:val="0"/>
        <w:autoSpaceDN w:val="0"/>
        <w:spacing w:before="298" w:after="0" w:line="230" w:lineRule="auto"/>
        <w:ind w:left="180"/>
        <w:rPr>
          <w:lang w:val="ru-RU"/>
        </w:rPr>
      </w:pPr>
      <w:r w:rsidRPr="005C58F9">
        <w:rPr>
          <w:rFonts w:ascii="Times New Roman" w:eastAsia="Times New Roman" w:hAnsi="Times New Roman"/>
          <w:b/>
          <w:i/>
          <w:color w:val="000000"/>
          <w:sz w:val="24"/>
          <w:lang w:val="ru-RU"/>
        </w:rPr>
        <w:t>Принятие себя и других:</w:t>
      </w:r>
    </w:p>
    <w:p w:rsidR="001A31EA" w:rsidRPr="005C58F9" w:rsidRDefault="008952B1">
      <w:pPr>
        <w:autoSpaceDE w:val="0"/>
        <w:autoSpaceDN w:val="0"/>
        <w:spacing w:before="178" w:after="0" w:line="230" w:lineRule="auto"/>
        <w:ind w:left="420"/>
        <w:rPr>
          <w:lang w:val="ru-RU"/>
        </w:rPr>
      </w:pPr>
      <w:r w:rsidRPr="005C58F9">
        <w:rPr>
          <w:rFonts w:ascii="Times New Roman" w:eastAsia="Times New Roman" w:hAnsi="Times New Roman"/>
          <w:color w:val="000000"/>
          <w:sz w:val="24"/>
          <w:lang w:val="ru-RU"/>
        </w:rPr>
        <w:t>—  осознанно относиться к другому человеку, его мнению;</w:t>
      </w:r>
    </w:p>
    <w:p w:rsidR="001A31EA" w:rsidRPr="005C58F9" w:rsidRDefault="008952B1">
      <w:pPr>
        <w:autoSpaceDE w:val="0"/>
        <w:autoSpaceDN w:val="0"/>
        <w:spacing w:before="238" w:after="0" w:line="230" w:lineRule="auto"/>
        <w:ind w:left="420"/>
        <w:rPr>
          <w:lang w:val="ru-RU"/>
        </w:rPr>
      </w:pPr>
      <w:r w:rsidRPr="005C58F9">
        <w:rPr>
          <w:rFonts w:ascii="Times New Roman" w:eastAsia="Times New Roman" w:hAnsi="Times New Roman"/>
          <w:color w:val="000000"/>
          <w:sz w:val="24"/>
          <w:lang w:val="ru-RU"/>
        </w:rPr>
        <w:t>—  признавать своё право на ошибку и такое же право другого;</w:t>
      </w:r>
    </w:p>
    <w:p w:rsidR="001A31EA" w:rsidRPr="005C58F9" w:rsidRDefault="008952B1">
      <w:pPr>
        <w:autoSpaceDE w:val="0"/>
        <w:autoSpaceDN w:val="0"/>
        <w:spacing w:before="238" w:after="0" w:line="230" w:lineRule="auto"/>
        <w:ind w:left="420"/>
        <w:rPr>
          <w:lang w:val="ru-RU"/>
        </w:rPr>
      </w:pPr>
      <w:r w:rsidRPr="005C58F9">
        <w:rPr>
          <w:rFonts w:ascii="Times New Roman" w:eastAsia="Times New Roman" w:hAnsi="Times New Roman"/>
          <w:color w:val="000000"/>
          <w:sz w:val="24"/>
          <w:lang w:val="ru-RU"/>
        </w:rPr>
        <w:t>—  открытость себе и другим;</w:t>
      </w:r>
    </w:p>
    <w:p w:rsidR="001A31EA" w:rsidRPr="005C58F9" w:rsidRDefault="008952B1">
      <w:pPr>
        <w:autoSpaceDE w:val="0"/>
        <w:autoSpaceDN w:val="0"/>
        <w:spacing w:before="238" w:after="0" w:line="230" w:lineRule="auto"/>
        <w:ind w:left="420"/>
        <w:rPr>
          <w:lang w:val="ru-RU"/>
        </w:rPr>
      </w:pPr>
      <w:r w:rsidRPr="005C58F9">
        <w:rPr>
          <w:rFonts w:ascii="Times New Roman" w:eastAsia="Times New Roman" w:hAnsi="Times New Roman"/>
          <w:color w:val="000000"/>
          <w:sz w:val="24"/>
          <w:lang w:val="ru-RU"/>
        </w:rPr>
        <w:t>—  осознавать невозможность контролировать всё вокруг;</w:t>
      </w:r>
    </w:p>
    <w:p w:rsidR="001A31EA" w:rsidRPr="005C58F9" w:rsidRDefault="008952B1">
      <w:pPr>
        <w:autoSpaceDE w:val="0"/>
        <w:autoSpaceDN w:val="0"/>
        <w:spacing w:before="238" w:after="0" w:line="271" w:lineRule="auto"/>
        <w:ind w:left="420" w:right="288"/>
        <w:rPr>
          <w:lang w:val="ru-RU"/>
        </w:rPr>
      </w:pPr>
      <w:r w:rsidRPr="005C58F9">
        <w:rPr>
          <w:rFonts w:ascii="Times New Roman" w:eastAsia="Times New Roman" w:hAnsi="Times New Roman"/>
          <w:color w:val="000000"/>
          <w:sz w:val="24"/>
          <w:lang w:val="ru-RU"/>
        </w:rPr>
        <w:t>—  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1A31EA" w:rsidRPr="005C58F9" w:rsidRDefault="008952B1">
      <w:pPr>
        <w:autoSpaceDE w:val="0"/>
        <w:autoSpaceDN w:val="0"/>
        <w:spacing w:before="322" w:after="0" w:line="230" w:lineRule="auto"/>
        <w:rPr>
          <w:lang w:val="ru-RU"/>
        </w:rPr>
      </w:pPr>
      <w:r w:rsidRPr="005C58F9">
        <w:rPr>
          <w:rFonts w:ascii="Times New Roman" w:eastAsia="Times New Roman" w:hAnsi="Times New Roman"/>
          <w:b/>
          <w:color w:val="000000"/>
          <w:sz w:val="24"/>
          <w:lang w:val="ru-RU"/>
        </w:rPr>
        <w:t>ПРЕДМЕТНЫЕ РЕЗУЛЬТАТЫ</w:t>
      </w:r>
    </w:p>
    <w:p w:rsidR="001A31EA" w:rsidRPr="005C58F9" w:rsidRDefault="008952B1">
      <w:pPr>
        <w:autoSpaceDE w:val="0"/>
        <w:autoSpaceDN w:val="0"/>
        <w:spacing w:before="226" w:after="0" w:line="262" w:lineRule="auto"/>
        <w:ind w:left="420" w:right="1152"/>
        <w:rPr>
          <w:lang w:val="ru-RU"/>
        </w:rPr>
      </w:pPr>
      <w:r w:rsidRPr="005C58F9">
        <w:rPr>
          <w:rFonts w:ascii="Times New Roman" w:eastAsia="Times New Roman" w:hAnsi="Times New Roman"/>
          <w:color w:val="000000"/>
          <w:sz w:val="24"/>
          <w:lang w:val="ru-RU"/>
        </w:rPr>
        <w:t>—  характеризовать биологию как науку о живой природе; называть признаки живого, сравнивать объекты живой и неживой природы;</w:t>
      </w:r>
    </w:p>
    <w:p w:rsidR="001A31EA" w:rsidRPr="005C58F9" w:rsidRDefault="008952B1">
      <w:pPr>
        <w:autoSpaceDE w:val="0"/>
        <w:autoSpaceDN w:val="0"/>
        <w:spacing w:before="240" w:after="0" w:line="262" w:lineRule="auto"/>
        <w:ind w:left="420" w:right="576"/>
        <w:rPr>
          <w:lang w:val="ru-RU"/>
        </w:rPr>
      </w:pPr>
      <w:r w:rsidRPr="005C58F9">
        <w:rPr>
          <w:rFonts w:ascii="Times New Roman" w:eastAsia="Times New Roman" w:hAnsi="Times New Roman"/>
          <w:color w:val="000000"/>
          <w:sz w:val="24"/>
          <w:lang w:val="ru-RU"/>
        </w:rPr>
        <w:t>—  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w:t>
      </w:r>
    </w:p>
    <w:p w:rsidR="001A31EA" w:rsidRPr="005C58F9" w:rsidRDefault="008952B1">
      <w:pPr>
        <w:autoSpaceDE w:val="0"/>
        <w:autoSpaceDN w:val="0"/>
        <w:spacing w:before="240" w:after="0" w:line="262" w:lineRule="auto"/>
        <w:ind w:left="420" w:right="288"/>
        <w:rPr>
          <w:lang w:val="ru-RU"/>
        </w:rPr>
      </w:pPr>
      <w:r w:rsidRPr="005C58F9">
        <w:rPr>
          <w:rFonts w:ascii="Times New Roman" w:eastAsia="Times New Roman" w:hAnsi="Times New Roman"/>
          <w:color w:val="000000"/>
          <w:sz w:val="24"/>
          <w:lang w:val="ru-RU"/>
        </w:rPr>
        <w:t>—  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1A31EA" w:rsidRPr="005C58F9" w:rsidRDefault="008952B1">
      <w:pPr>
        <w:autoSpaceDE w:val="0"/>
        <w:autoSpaceDN w:val="0"/>
        <w:spacing w:before="238" w:after="0" w:line="262" w:lineRule="auto"/>
        <w:ind w:left="420" w:right="144"/>
        <w:rPr>
          <w:lang w:val="ru-RU"/>
        </w:rPr>
      </w:pPr>
      <w:r w:rsidRPr="005C58F9">
        <w:rPr>
          <w:rFonts w:ascii="Times New Roman" w:eastAsia="Times New Roman" w:hAnsi="Times New Roman"/>
          <w:color w:val="000000"/>
          <w:sz w:val="24"/>
          <w:lang w:val="ru-RU"/>
        </w:rPr>
        <w:t>—  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1A31EA" w:rsidRPr="005C58F9" w:rsidRDefault="008952B1">
      <w:pPr>
        <w:autoSpaceDE w:val="0"/>
        <w:autoSpaceDN w:val="0"/>
        <w:spacing w:before="238" w:after="0" w:line="281" w:lineRule="auto"/>
        <w:ind w:left="420"/>
        <w:rPr>
          <w:lang w:val="ru-RU"/>
        </w:rPr>
      </w:pPr>
      <w:r w:rsidRPr="005C58F9">
        <w:rPr>
          <w:rFonts w:ascii="Times New Roman" w:eastAsia="Times New Roman" w:hAnsi="Times New Roman"/>
          <w:color w:val="000000"/>
          <w:sz w:val="24"/>
          <w:lang w:val="ru-RU"/>
        </w:rPr>
        <w:t>—  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1A31EA" w:rsidRPr="005C58F9" w:rsidRDefault="008952B1">
      <w:pPr>
        <w:autoSpaceDE w:val="0"/>
        <w:autoSpaceDN w:val="0"/>
        <w:spacing w:before="238" w:after="0" w:line="271" w:lineRule="auto"/>
        <w:ind w:left="420" w:right="576"/>
        <w:rPr>
          <w:lang w:val="ru-RU"/>
        </w:rPr>
      </w:pPr>
      <w:r w:rsidRPr="005C58F9">
        <w:rPr>
          <w:rFonts w:ascii="Times New Roman" w:eastAsia="Times New Roman" w:hAnsi="Times New Roman"/>
          <w:color w:val="000000"/>
          <w:sz w:val="24"/>
          <w:lang w:val="ru-RU"/>
        </w:rPr>
        <w:t>—  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w:t>
      </w:r>
    </w:p>
    <w:p w:rsidR="001A31EA" w:rsidRPr="005C58F9" w:rsidRDefault="001A31EA">
      <w:pPr>
        <w:rPr>
          <w:lang w:val="ru-RU"/>
        </w:rPr>
        <w:sectPr w:rsidR="001A31EA" w:rsidRPr="005C58F9">
          <w:pgSz w:w="11900" w:h="16840"/>
          <w:pgMar w:top="292" w:right="714" w:bottom="312" w:left="666" w:header="720" w:footer="720" w:gutter="0"/>
          <w:cols w:space="720" w:equalWidth="0">
            <w:col w:w="10520" w:space="0"/>
          </w:cols>
          <w:docGrid w:linePitch="360"/>
        </w:sectPr>
      </w:pPr>
    </w:p>
    <w:p w:rsidR="001A31EA" w:rsidRPr="005C58F9" w:rsidRDefault="001A31EA">
      <w:pPr>
        <w:autoSpaceDE w:val="0"/>
        <w:autoSpaceDN w:val="0"/>
        <w:spacing w:after="72" w:line="220" w:lineRule="exact"/>
        <w:rPr>
          <w:lang w:val="ru-RU"/>
        </w:rPr>
      </w:pPr>
    </w:p>
    <w:p w:rsidR="001A31EA" w:rsidRPr="005C58F9" w:rsidRDefault="008952B1">
      <w:pPr>
        <w:autoSpaceDE w:val="0"/>
        <w:autoSpaceDN w:val="0"/>
        <w:spacing w:after="0" w:line="262" w:lineRule="auto"/>
        <w:ind w:right="144"/>
        <w:rPr>
          <w:lang w:val="ru-RU"/>
        </w:rPr>
      </w:pPr>
      <w:r w:rsidRPr="005C58F9">
        <w:rPr>
          <w:rFonts w:ascii="Times New Roman" w:eastAsia="Times New Roman" w:hAnsi="Times New Roman"/>
          <w:color w:val="000000"/>
          <w:sz w:val="24"/>
          <w:lang w:val="ru-RU"/>
        </w:rPr>
        <w:t>искусственном сообществах; представителей флоры и фауны природных зон Земли; ландшафты природные и культурные;</w:t>
      </w:r>
    </w:p>
    <w:p w:rsidR="001A31EA" w:rsidRPr="005C58F9" w:rsidRDefault="008952B1">
      <w:pPr>
        <w:autoSpaceDE w:val="0"/>
        <w:autoSpaceDN w:val="0"/>
        <w:spacing w:before="238" w:after="0"/>
        <w:ind w:right="144"/>
        <w:rPr>
          <w:lang w:val="ru-RU"/>
        </w:rPr>
      </w:pPr>
      <w:r w:rsidRPr="005C58F9">
        <w:rPr>
          <w:rFonts w:ascii="Times New Roman" w:eastAsia="Times New Roman" w:hAnsi="Times New Roman"/>
          <w:color w:val="000000"/>
          <w:sz w:val="24"/>
          <w:lang w:val="ru-RU"/>
        </w:rPr>
        <w:t>—  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1A31EA" w:rsidRPr="005C58F9" w:rsidRDefault="008952B1">
      <w:pPr>
        <w:autoSpaceDE w:val="0"/>
        <w:autoSpaceDN w:val="0"/>
        <w:spacing w:before="238" w:after="0" w:line="262" w:lineRule="auto"/>
        <w:ind w:right="1440"/>
        <w:rPr>
          <w:lang w:val="ru-RU"/>
        </w:rPr>
      </w:pPr>
      <w:r w:rsidRPr="005C58F9">
        <w:rPr>
          <w:rFonts w:ascii="Times New Roman" w:eastAsia="Times New Roman" w:hAnsi="Times New Roman"/>
          <w:color w:val="000000"/>
          <w:sz w:val="24"/>
          <w:lang w:val="ru-RU"/>
        </w:rPr>
        <w:t xml:space="preserve">—  раскрывать понятие о среде обитания (водной, наземно-воздушной, почвенной, </w:t>
      </w:r>
      <w:proofErr w:type="spellStart"/>
      <w:r w:rsidRPr="005C58F9">
        <w:rPr>
          <w:rFonts w:ascii="Times New Roman" w:eastAsia="Times New Roman" w:hAnsi="Times New Roman"/>
          <w:color w:val="000000"/>
          <w:sz w:val="24"/>
          <w:lang w:val="ru-RU"/>
        </w:rPr>
        <w:t>внутриорганизменной</w:t>
      </w:r>
      <w:proofErr w:type="spellEnd"/>
      <w:r w:rsidRPr="005C58F9">
        <w:rPr>
          <w:rFonts w:ascii="Times New Roman" w:eastAsia="Times New Roman" w:hAnsi="Times New Roman"/>
          <w:color w:val="000000"/>
          <w:sz w:val="24"/>
          <w:lang w:val="ru-RU"/>
        </w:rPr>
        <w:t>), условиях среды обитания;</w:t>
      </w:r>
    </w:p>
    <w:p w:rsidR="001A31EA" w:rsidRPr="005C58F9" w:rsidRDefault="008952B1">
      <w:pPr>
        <w:autoSpaceDE w:val="0"/>
        <w:autoSpaceDN w:val="0"/>
        <w:spacing w:before="240" w:after="0" w:line="262" w:lineRule="auto"/>
        <w:ind w:right="432"/>
        <w:rPr>
          <w:lang w:val="ru-RU"/>
        </w:rPr>
      </w:pPr>
      <w:r w:rsidRPr="005C58F9">
        <w:rPr>
          <w:rFonts w:ascii="Times New Roman" w:eastAsia="Times New Roman" w:hAnsi="Times New Roman"/>
          <w:color w:val="000000"/>
          <w:sz w:val="24"/>
          <w:lang w:val="ru-RU"/>
        </w:rPr>
        <w:t>—  приводить примеры, характеризующие приспособленность организмов к среде обитания, взаимосвязи организмов в сообществах;</w:t>
      </w:r>
    </w:p>
    <w:p w:rsidR="001A31EA" w:rsidRPr="005C58F9" w:rsidRDefault="008952B1">
      <w:pPr>
        <w:autoSpaceDE w:val="0"/>
        <w:autoSpaceDN w:val="0"/>
        <w:spacing w:before="240" w:after="0" w:line="230" w:lineRule="auto"/>
        <w:rPr>
          <w:lang w:val="ru-RU"/>
        </w:rPr>
      </w:pPr>
      <w:r w:rsidRPr="005C58F9">
        <w:rPr>
          <w:rFonts w:ascii="Times New Roman" w:eastAsia="Times New Roman" w:hAnsi="Times New Roman"/>
          <w:color w:val="000000"/>
          <w:sz w:val="24"/>
          <w:lang w:val="ru-RU"/>
        </w:rPr>
        <w:t>—  выделять отличительные признаки природных и искусственных сообществ;</w:t>
      </w:r>
    </w:p>
    <w:p w:rsidR="001A31EA" w:rsidRPr="005C58F9" w:rsidRDefault="008952B1">
      <w:pPr>
        <w:autoSpaceDE w:val="0"/>
        <w:autoSpaceDN w:val="0"/>
        <w:spacing w:before="238" w:after="0" w:line="262" w:lineRule="auto"/>
        <w:ind w:right="144"/>
        <w:rPr>
          <w:lang w:val="ru-RU"/>
        </w:rPr>
      </w:pPr>
      <w:r w:rsidRPr="005C58F9">
        <w:rPr>
          <w:rFonts w:ascii="Times New Roman" w:eastAsia="Times New Roman" w:hAnsi="Times New Roman"/>
          <w:color w:val="000000"/>
          <w:sz w:val="24"/>
          <w:lang w:val="ru-RU"/>
        </w:rPr>
        <w:t>—  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1A31EA" w:rsidRPr="005C58F9" w:rsidRDefault="008952B1">
      <w:pPr>
        <w:autoSpaceDE w:val="0"/>
        <w:autoSpaceDN w:val="0"/>
        <w:spacing w:before="238" w:after="0" w:line="230" w:lineRule="auto"/>
        <w:rPr>
          <w:lang w:val="ru-RU"/>
        </w:rPr>
      </w:pPr>
      <w:r w:rsidRPr="005C58F9">
        <w:rPr>
          <w:rFonts w:ascii="Times New Roman" w:eastAsia="Times New Roman" w:hAnsi="Times New Roman"/>
          <w:color w:val="000000"/>
          <w:sz w:val="24"/>
          <w:lang w:val="ru-RU"/>
        </w:rPr>
        <w:t>—  раскрывать роль биологии в практической деятельности человека;</w:t>
      </w:r>
    </w:p>
    <w:p w:rsidR="001A31EA" w:rsidRPr="005C58F9" w:rsidRDefault="008952B1">
      <w:pPr>
        <w:autoSpaceDE w:val="0"/>
        <w:autoSpaceDN w:val="0"/>
        <w:spacing w:before="238" w:after="0" w:line="262" w:lineRule="auto"/>
        <w:ind w:right="1152"/>
        <w:rPr>
          <w:lang w:val="ru-RU"/>
        </w:rPr>
      </w:pPr>
      <w:r w:rsidRPr="005C58F9">
        <w:rPr>
          <w:rFonts w:ascii="Times New Roman" w:eastAsia="Times New Roman" w:hAnsi="Times New Roman"/>
          <w:color w:val="000000"/>
          <w:sz w:val="24"/>
          <w:lang w:val="ru-RU"/>
        </w:rPr>
        <w:t>—  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1A31EA" w:rsidRPr="005C58F9" w:rsidRDefault="008952B1">
      <w:pPr>
        <w:autoSpaceDE w:val="0"/>
        <w:autoSpaceDN w:val="0"/>
        <w:spacing w:before="238" w:after="0" w:line="271" w:lineRule="auto"/>
        <w:ind w:right="432"/>
        <w:rPr>
          <w:lang w:val="ru-RU"/>
        </w:rPr>
      </w:pPr>
      <w:r w:rsidRPr="005C58F9">
        <w:rPr>
          <w:rFonts w:ascii="Times New Roman" w:eastAsia="Times New Roman" w:hAnsi="Times New Roman"/>
          <w:color w:val="000000"/>
          <w:sz w:val="24"/>
          <w:lang w:val="ru-RU"/>
        </w:rPr>
        <w:t>—  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1A31EA" w:rsidRPr="005C58F9" w:rsidRDefault="008952B1">
      <w:pPr>
        <w:autoSpaceDE w:val="0"/>
        <w:autoSpaceDN w:val="0"/>
        <w:spacing w:before="238" w:after="0" w:line="271" w:lineRule="auto"/>
        <w:ind w:right="288"/>
        <w:rPr>
          <w:lang w:val="ru-RU"/>
        </w:rPr>
      </w:pPr>
      <w:r w:rsidRPr="005C58F9">
        <w:rPr>
          <w:rFonts w:ascii="Times New Roman" w:eastAsia="Times New Roman" w:hAnsi="Times New Roman"/>
          <w:color w:val="000000"/>
          <w:sz w:val="24"/>
          <w:lang w:val="ru-RU"/>
        </w:rPr>
        <w:t xml:space="preserve">—  применять методы биологии (наблюдение, описание, классификация, измерение, </w:t>
      </w:r>
      <w:r w:rsidRPr="005C58F9">
        <w:rPr>
          <w:lang w:val="ru-RU"/>
        </w:rPr>
        <w:br/>
      </w:r>
      <w:r w:rsidRPr="005C58F9">
        <w:rPr>
          <w:rFonts w:ascii="Times New Roman" w:eastAsia="Times New Roman" w:hAnsi="Times New Roman"/>
          <w:color w:val="000000"/>
          <w:sz w:val="24"/>
          <w:lang w:val="ru-RU"/>
        </w:rPr>
        <w:t>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1A31EA" w:rsidRPr="005C58F9" w:rsidRDefault="008952B1">
      <w:pPr>
        <w:autoSpaceDE w:val="0"/>
        <w:autoSpaceDN w:val="0"/>
        <w:spacing w:before="238" w:after="0" w:line="262" w:lineRule="auto"/>
        <w:rPr>
          <w:lang w:val="ru-RU"/>
        </w:rPr>
      </w:pPr>
      <w:r w:rsidRPr="005C58F9">
        <w:rPr>
          <w:rFonts w:ascii="Times New Roman" w:eastAsia="Times New Roman" w:hAnsi="Times New Roman"/>
          <w:color w:val="000000"/>
          <w:sz w:val="24"/>
          <w:lang w:val="ru-RU"/>
        </w:rPr>
        <w:t>—  владеть приёмами работы с лупой, световым и цифровым микроскопами при рассматривании биологических объектов;</w:t>
      </w:r>
    </w:p>
    <w:p w:rsidR="001A31EA" w:rsidRPr="005C58F9" w:rsidRDefault="008952B1">
      <w:pPr>
        <w:autoSpaceDE w:val="0"/>
        <w:autoSpaceDN w:val="0"/>
        <w:spacing w:before="238" w:after="0" w:line="262" w:lineRule="auto"/>
        <w:rPr>
          <w:lang w:val="ru-RU"/>
        </w:rPr>
      </w:pPr>
      <w:r w:rsidRPr="005C58F9">
        <w:rPr>
          <w:rFonts w:ascii="Times New Roman" w:eastAsia="Times New Roman" w:hAnsi="Times New Roman"/>
          <w:color w:val="000000"/>
          <w:sz w:val="24"/>
          <w:lang w:val="ru-RU"/>
        </w:rPr>
        <w:t>—  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1A31EA" w:rsidRPr="005C58F9" w:rsidRDefault="008952B1">
      <w:pPr>
        <w:autoSpaceDE w:val="0"/>
        <w:autoSpaceDN w:val="0"/>
        <w:spacing w:before="240" w:after="0" w:line="262" w:lineRule="auto"/>
        <w:rPr>
          <w:lang w:val="ru-RU"/>
        </w:rPr>
      </w:pPr>
      <w:r w:rsidRPr="005C58F9">
        <w:rPr>
          <w:rFonts w:ascii="Times New Roman" w:eastAsia="Times New Roman" w:hAnsi="Times New Roman"/>
          <w:color w:val="000000"/>
          <w:sz w:val="24"/>
          <w:lang w:val="ru-RU"/>
        </w:rPr>
        <w:t>—  использовать при выполнении учебных заданий научно-популярную литературу по биологии, справочные материалы, ресурсы Интернета;</w:t>
      </w:r>
    </w:p>
    <w:p w:rsidR="001A31EA" w:rsidRPr="005C58F9" w:rsidRDefault="008952B1">
      <w:pPr>
        <w:autoSpaceDE w:val="0"/>
        <w:autoSpaceDN w:val="0"/>
        <w:spacing w:before="238" w:after="0" w:line="262" w:lineRule="auto"/>
        <w:ind w:right="864"/>
        <w:rPr>
          <w:lang w:val="ru-RU"/>
        </w:rPr>
      </w:pPr>
      <w:r w:rsidRPr="005C58F9">
        <w:rPr>
          <w:rFonts w:ascii="Times New Roman" w:eastAsia="Times New Roman" w:hAnsi="Times New Roman"/>
          <w:color w:val="000000"/>
          <w:sz w:val="24"/>
          <w:lang w:val="ru-RU"/>
        </w:rPr>
        <w:t>—  создавать письменные и устные сообщения, грамотно используя понятийный аппарат изучаемого раздела биологии.</w:t>
      </w:r>
    </w:p>
    <w:p w:rsidR="001A31EA" w:rsidRPr="005C58F9" w:rsidRDefault="001A31EA">
      <w:pPr>
        <w:rPr>
          <w:lang w:val="ru-RU"/>
        </w:rPr>
        <w:sectPr w:rsidR="001A31EA" w:rsidRPr="005C58F9">
          <w:pgSz w:w="11900" w:h="16840"/>
          <w:pgMar w:top="292" w:right="754" w:bottom="1440" w:left="1086" w:header="720" w:footer="720" w:gutter="0"/>
          <w:cols w:space="720" w:equalWidth="0">
            <w:col w:w="10059" w:space="0"/>
          </w:cols>
          <w:docGrid w:linePitch="360"/>
        </w:sectPr>
      </w:pPr>
    </w:p>
    <w:p w:rsidR="001A31EA" w:rsidRPr="005C58F9" w:rsidRDefault="001A31EA">
      <w:pPr>
        <w:autoSpaceDE w:val="0"/>
        <w:autoSpaceDN w:val="0"/>
        <w:spacing w:after="64" w:line="220" w:lineRule="exact"/>
        <w:rPr>
          <w:lang w:val="ru-RU"/>
        </w:rPr>
      </w:pPr>
    </w:p>
    <w:p w:rsidR="001A31EA" w:rsidRDefault="008952B1">
      <w:pPr>
        <w:autoSpaceDE w:val="0"/>
        <w:autoSpaceDN w:val="0"/>
        <w:spacing w:after="258" w:line="233" w:lineRule="auto"/>
      </w:pPr>
      <w:r>
        <w:rPr>
          <w:rFonts w:ascii="Times New Roman" w:eastAsia="Times New Roman" w:hAnsi="Times New Roman"/>
          <w:b/>
          <w:color w:val="000000"/>
          <w:w w:val="101"/>
          <w:sz w:val="19"/>
        </w:rPr>
        <w:t xml:space="preserve">ТЕМАТИЧЕСКОЕ ПЛАНИРОВАНИЕ </w:t>
      </w:r>
    </w:p>
    <w:tbl>
      <w:tblPr>
        <w:tblW w:w="0" w:type="auto"/>
        <w:tblInd w:w="6" w:type="dxa"/>
        <w:tblLayout w:type="fixed"/>
        <w:tblLook w:val="04A0"/>
      </w:tblPr>
      <w:tblGrid>
        <w:gridCol w:w="384"/>
        <w:gridCol w:w="1883"/>
        <w:gridCol w:w="567"/>
        <w:gridCol w:w="567"/>
        <w:gridCol w:w="426"/>
        <w:gridCol w:w="1134"/>
        <w:gridCol w:w="7512"/>
        <w:gridCol w:w="1299"/>
        <w:gridCol w:w="1730"/>
      </w:tblGrid>
      <w:tr w:rsidR="001A31EA" w:rsidRPr="004424BD" w:rsidTr="004424BD">
        <w:trPr>
          <w:trHeight w:hRule="exact" w:val="348"/>
        </w:trPr>
        <w:tc>
          <w:tcPr>
            <w:tcW w:w="38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8" w:after="0" w:line="245" w:lineRule="auto"/>
              <w:jc w:val="center"/>
              <w:rPr>
                <w:rFonts w:ascii="Times New Roman" w:hAnsi="Times New Roman" w:cs="Times New Roman"/>
              </w:rPr>
            </w:pPr>
            <w:r w:rsidRPr="004424BD">
              <w:rPr>
                <w:rFonts w:ascii="Times New Roman" w:eastAsia="Times New Roman" w:hAnsi="Times New Roman" w:cs="Times New Roman"/>
                <w:b/>
                <w:color w:val="000000"/>
                <w:w w:val="97"/>
                <w:sz w:val="16"/>
              </w:rPr>
              <w:t>№</w:t>
            </w:r>
            <w:r w:rsidRPr="004424BD">
              <w:rPr>
                <w:rFonts w:ascii="Times New Roman" w:hAnsi="Times New Roman" w:cs="Times New Roman"/>
              </w:rPr>
              <w:br/>
            </w:r>
            <w:r w:rsidRPr="004424BD">
              <w:rPr>
                <w:rFonts w:ascii="Times New Roman" w:eastAsia="Times New Roman" w:hAnsi="Times New Roman" w:cs="Times New Roman"/>
                <w:b/>
                <w:color w:val="000000"/>
                <w:w w:val="97"/>
                <w:sz w:val="16"/>
              </w:rPr>
              <w:t>п/п</w:t>
            </w:r>
          </w:p>
        </w:tc>
        <w:tc>
          <w:tcPr>
            <w:tcW w:w="1883"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8" w:after="0" w:line="245" w:lineRule="auto"/>
              <w:ind w:left="72" w:right="288"/>
              <w:rPr>
                <w:rFonts w:ascii="Times New Roman" w:hAnsi="Times New Roman" w:cs="Times New Roman"/>
                <w:lang w:val="ru-RU"/>
              </w:rPr>
            </w:pPr>
            <w:r w:rsidRPr="004424BD">
              <w:rPr>
                <w:rFonts w:ascii="Times New Roman" w:eastAsia="Times New Roman" w:hAnsi="Times New Roman" w:cs="Times New Roman"/>
                <w:b/>
                <w:color w:val="000000"/>
                <w:w w:val="97"/>
                <w:sz w:val="16"/>
                <w:lang w:val="ru-RU"/>
              </w:rPr>
              <w:t>Наименование разделов и тем программы</w:t>
            </w:r>
          </w:p>
        </w:tc>
        <w:tc>
          <w:tcPr>
            <w:tcW w:w="156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8" w:after="0" w:line="230" w:lineRule="auto"/>
              <w:ind w:left="72"/>
              <w:rPr>
                <w:rFonts w:ascii="Times New Roman" w:hAnsi="Times New Roman" w:cs="Times New Roman"/>
              </w:rPr>
            </w:pPr>
            <w:proofErr w:type="spellStart"/>
            <w:r w:rsidRPr="004424BD">
              <w:rPr>
                <w:rFonts w:ascii="Times New Roman" w:eastAsia="Times New Roman" w:hAnsi="Times New Roman" w:cs="Times New Roman"/>
                <w:b/>
                <w:color w:val="000000"/>
                <w:w w:val="97"/>
                <w:sz w:val="16"/>
              </w:rPr>
              <w:t>Количествочасов</w:t>
            </w:r>
            <w:proofErr w:type="spellEnd"/>
          </w:p>
        </w:tc>
        <w:tc>
          <w:tcPr>
            <w:tcW w:w="113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8" w:after="0" w:line="245" w:lineRule="auto"/>
              <w:ind w:left="72"/>
              <w:rPr>
                <w:rFonts w:ascii="Times New Roman" w:hAnsi="Times New Roman" w:cs="Times New Roman"/>
                <w:sz w:val="20"/>
                <w:szCs w:val="20"/>
                <w:vertAlign w:val="superscript"/>
              </w:rPr>
            </w:pPr>
            <w:r w:rsidRPr="004424BD">
              <w:rPr>
                <w:rFonts w:ascii="Times New Roman" w:eastAsia="Times New Roman" w:hAnsi="Times New Roman" w:cs="Times New Roman"/>
                <w:b/>
                <w:color w:val="000000"/>
                <w:w w:val="97"/>
                <w:sz w:val="20"/>
                <w:szCs w:val="20"/>
                <w:vertAlign w:val="superscript"/>
              </w:rPr>
              <w:t xml:space="preserve">Дата </w:t>
            </w:r>
            <w:r w:rsidRPr="004424BD">
              <w:rPr>
                <w:rFonts w:ascii="Times New Roman" w:hAnsi="Times New Roman" w:cs="Times New Roman"/>
                <w:sz w:val="20"/>
                <w:szCs w:val="20"/>
                <w:vertAlign w:val="superscript"/>
              </w:rPr>
              <w:br/>
            </w:r>
            <w:r w:rsidRPr="004424BD">
              <w:rPr>
                <w:rFonts w:ascii="Times New Roman" w:eastAsia="Times New Roman" w:hAnsi="Times New Roman" w:cs="Times New Roman"/>
                <w:b/>
                <w:color w:val="000000"/>
                <w:w w:val="97"/>
                <w:sz w:val="20"/>
                <w:szCs w:val="20"/>
                <w:vertAlign w:val="superscript"/>
              </w:rPr>
              <w:t>изучения</w:t>
            </w:r>
          </w:p>
        </w:tc>
        <w:tc>
          <w:tcPr>
            <w:tcW w:w="751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8" w:after="0" w:line="230" w:lineRule="auto"/>
              <w:ind w:left="72"/>
              <w:rPr>
                <w:rFonts w:ascii="Times New Roman" w:hAnsi="Times New Roman" w:cs="Times New Roman"/>
              </w:rPr>
            </w:pPr>
            <w:r w:rsidRPr="004424BD">
              <w:rPr>
                <w:rFonts w:ascii="Times New Roman" w:eastAsia="Times New Roman" w:hAnsi="Times New Roman" w:cs="Times New Roman"/>
                <w:b/>
                <w:color w:val="000000"/>
                <w:w w:val="97"/>
                <w:sz w:val="16"/>
              </w:rPr>
              <w:t>Виды деятельности</w:t>
            </w:r>
          </w:p>
        </w:tc>
        <w:tc>
          <w:tcPr>
            <w:tcW w:w="1299"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8" w:after="0" w:line="247" w:lineRule="auto"/>
              <w:ind w:left="72"/>
              <w:rPr>
                <w:rFonts w:ascii="Times New Roman" w:hAnsi="Times New Roman" w:cs="Times New Roman"/>
              </w:rPr>
            </w:pPr>
            <w:r w:rsidRPr="004424BD">
              <w:rPr>
                <w:rFonts w:ascii="Times New Roman" w:eastAsia="Times New Roman" w:hAnsi="Times New Roman" w:cs="Times New Roman"/>
                <w:b/>
                <w:color w:val="000000"/>
                <w:w w:val="97"/>
                <w:sz w:val="16"/>
              </w:rPr>
              <w:t xml:space="preserve">Виды, </w:t>
            </w:r>
            <w:r w:rsidRPr="004424BD">
              <w:rPr>
                <w:rFonts w:ascii="Times New Roman" w:hAnsi="Times New Roman" w:cs="Times New Roman"/>
              </w:rPr>
              <w:br/>
            </w:r>
            <w:r w:rsidRPr="004424BD">
              <w:rPr>
                <w:rFonts w:ascii="Times New Roman" w:eastAsia="Times New Roman" w:hAnsi="Times New Roman" w:cs="Times New Roman"/>
                <w:b/>
                <w:color w:val="000000"/>
                <w:w w:val="97"/>
                <w:sz w:val="16"/>
              </w:rPr>
              <w:t xml:space="preserve">формы </w:t>
            </w:r>
            <w:r w:rsidRPr="004424BD">
              <w:rPr>
                <w:rFonts w:ascii="Times New Roman" w:hAnsi="Times New Roman" w:cs="Times New Roman"/>
              </w:rPr>
              <w:br/>
            </w:r>
            <w:r w:rsidRPr="004424BD">
              <w:rPr>
                <w:rFonts w:ascii="Times New Roman" w:eastAsia="Times New Roman" w:hAnsi="Times New Roman" w:cs="Times New Roman"/>
                <w:b/>
                <w:color w:val="000000"/>
                <w:w w:val="97"/>
                <w:sz w:val="16"/>
              </w:rPr>
              <w:t>контроля</w:t>
            </w:r>
          </w:p>
        </w:tc>
        <w:tc>
          <w:tcPr>
            <w:tcW w:w="173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8" w:after="0" w:line="250" w:lineRule="auto"/>
              <w:ind w:left="72" w:right="288"/>
              <w:rPr>
                <w:rFonts w:ascii="Times New Roman" w:hAnsi="Times New Roman" w:cs="Times New Roman"/>
              </w:rPr>
            </w:pPr>
            <w:r w:rsidRPr="004424BD">
              <w:rPr>
                <w:rFonts w:ascii="Times New Roman" w:eastAsia="Times New Roman" w:hAnsi="Times New Roman" w:cs="Times New Roman"/>
                <w:b/>
                <w:color w:val="000000"/>
                <w:w w:val="97"/>
                <w:sz w:val="16"/>
              </w:rPr>
              <w:t xml:space="preserve">Электронные </w:t>
            </w:r>
            <w:r w:rsidRPr="004424BD">
              <w:rPr>
                <w:rFonts w:ascii="Times New Roman" w:hAnsi="Times New Roman" w:cs="Times New Roman"/>
              </w:rPr>
              <w:br/>
            </w:r>
            <w:r w:rsidRPr="004424BD">
              <w:rPr>
                <w:rFonts w:ascii="Times New Roman" w:eastAsia="Times New Roman" w:hAnsi="Times New Roman" w:cs="Times New Roman"/>
                <w:b/>
                <w:color w:val="000000"/>
                <w:w w:val="97"/>
                <w:sz w:val="16"/>
              </w:rPr>
              <w:t xml:space="preserve">(цифровые) </w:t>
            </w:r>
            <w:r w:rsidRPr="004424BD">
              <w:rPr>
                <w:rFonts w:ascii="Times New Roman" w:hAnsi="Times New Roman" w:cs="Times New Roman"/>
              </w:rPr>
              <w:br/>
            </w:r>
            <w:r w:rsidRPr="004424BD">
              <w:rPr>
                <w:rFonts w:ascii="Times New Roman" w:eastAsia="Times New Roman" w:hAnsi="Times New Roman" w:cs="Times New Roman"/>
                <w:b/>
                <w:color w:val="000000"/>
                <w:w w:val="97"/>
                <w:sz w:val="16"/>
              </w:rPr>
              <w:t>образовательные ресурсы</w:t>
            </w:r>
          </w:p>
        </w:tc>
      </w:tr>
      <w:tr w:rsidR="001A31EA" w:rsidRPr="004424BD" w:rsidTr="004424BD">
        <w:trPr>
          <w:trHeight w:hRule="exact" w:val="576"/>
        </w:trPr>
        <w:tc>
          <w:tcPr>
            <w:tcW w:w="384" w:type="dxa"/>
            <w:vMerge/>
            <w:tcBorders>
              <w:top w:val="single" w:sz="4" w:space="0" w:color="000000"/>
              <w:left w:val="single" w:sz="4" w:space="0" w:color="000000"/>
              <w:bottom w:val="single" w:sz="4" w:space="0" w:color="000000"/>
              <w:right w:val="single" w:sz="4" w:space="0" w:color="000000"/>
            </w:tcBorders>
          </w:tcPr>
          <w:p w:rsidR="001A31EA" w:rsidRPr="004424BD" w:rsidRDefault="001A31EA">
            <w:pPr>
              <w:rPr>
                <w:rFonts w:ascii="Times New Roman" w:hAnsi="Times New Roman" w:cs="Times New Roman"/>
              </w:rPr>
            </w:pPr>
          </w:p>
        </w:tc>
        <w:tc>
          <w:tcPr>
            <w:tcW w:w="1883" w:type="dxa"/>
            <w:vMerge/>
            <w:tcBorders>
              <w:top w:val="single" w:sz="4" w:space="0" w:color="000000"/>
              <w:left w:val="single" w:sz="4" w:space="0" w:color="000000"/>
              <w:bottom w:val="single" w:sz="4" w:space="0" w:color="000000"/>
              <w:right w:val="single" w:sz="4" w:space="0" w:color="000000"/>
            </w:tcBorders>
          </w:tcPr>
          <w:p w:rsidR="001A31EA" w:rsidRPr="004424BD" w:rsidRDefault="001A31EA">
            <w:pPr>
              <w:rPr>
                <w:rFonts w:ascii="Times New Roman" w:hAnsi="Times New Roman" w:cs="Times New Roman"/>
              </w:rPr>
            </w:pP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8" w:after="0" w:line="230" w:lineRule="auto"/>
              <w:jc w:val="center"/>
              <w:rPr>
                <w:rFonts w:ascii="Times New Roman" w:hAnsi="Times New Roman" w:cs="Times New Roman"/>
              </w:rPr>
            </w:pPr>
            <w:r w:rsidRPr="004424BD">
              <w:rPr>
                <w:rFonts w:ascii="Times New Roman" w:eastAsia="Times New Roman" w:hAnsi="Times New Roman" w:cs="Times New Roman"/>
                <w:b/>
                <w:color w:val="000000"/>
                <w:w w:val="97"/>
                <w:sz w:val="16"/>
              </w:rPr>
              <w:t>всего</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8" w:after="0" w:line="245" w:lineRule="auto"/>
              <w:ind w:left="72"/>
              <w:rPr>
                <w:rFonts w:ascii="Times New Roman" w:hAnsi="Times New Roman" w:cs="Times New Roman"/>
              </w:rPr>
            </w:pPr>
            <w:r w:rsidRPr="004424BD">
              <w:rPr>
                <w:rFonts w:ascii="Times New Roman" w:eastAsia="Times New Roman" w:hAnsi="Times New Roman" w:cs="Times New Roman"/>
                <w:b/>
                <w:color w:val="000000"/>
                <w:w w:val="97"/>
                <w:sz w:val="16"/>
              </w:rPr>
              <w:t>контрольные работы</w:t>
            </w:r>
          </w:p>
        </w:tc>
        <w:tc>
          <w:tcPr>
            <w:tcW w:w="42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8" w:after="0" w:line="245" w:lineRule="auto"/>
              <w:ind w:left="72"/>
              <w:rPr>
                <w:rFonts w:ascii="Times New Roman" w:hAnsi="Times New Roman" w:cs="Times New Roman"/>
              </w:rPr>
            </w:pPr>
            <w:r w:rsidRPr="004424BD">
              <w:rPr>
                <w:rFonts w:ascii="Times New Roman" w:eastAsia="Times New Roman" w:hAnsi="Times New Roman" w:cs="Times New Roman"/>
                <w:b/>
                <w:color w:val="000000"/>
                <w:w w:val="97"/>
                <w:sz w:val="16"/>
              </w:rPr>
              <w:t>практические работы</w:t>
            </w:r>
          </w:p>
        </w:tc>
        <w:tc>
          <w:tcPr>
            <w:tcW w:w="1134" w:type="dxa"/>
            <w:vMerge/>
            <w:tcBorders>
              <w:top w:val="single" w:sz="4" w:space="0" w:color="000000"/>
              <w:left w:val="single" w:sz="4" w:space="0" w:color="000000"/>
              <w:bottom w:val="single" w:sz="4" w:space="0" w:color="000000"/>
              <w:right w:val="single" w:sz="4" w:space="0" w:color="000000"/>
            </w:tcBorders>
          </w:tcPr>
          <w:p w:rsidR="001A31EA" w:rsidRPr="004424BD" w:rsidRDefault="001A31EA">
            <w:pPr>
              <w:rPr>
                <w:rFonts w:ascii="Times New Roman" w:hAnsi="Times New Roman" w:cs="Times New Roman"/>
                <w:sz w:val="20"/>
                <w:szCs w:val="20"/>
                <w:vertAlign w:val="superscript"/>
              </w:rPr>
            </w:pPr>
          </w:p>
        </w:tc>
        <w:tc>
          <w:tcPr>
            <w:tcW w:w="7512" w:type="dxa"/>
            <w:vMerge/>
            <w:tcBorders>
              <w:top w:val="single" w:sz="4" w:space="0" w:color="000000"/>
              <w:left w:val="single" w:sz="4" w:space="0" w:color="000000"/>
              <w:bottom w:val="single" w:sz="4" w:space="0" w:color="000000"/>
              <w:right w:val="single" w:sz="4" w:space="0" w:color="000000"/>
            </w:tcBorders>
          </w:tcPr>
          <w:p w:rsidR="001A31EA" w:rsidRPr="004424BD" w:rsidRDefault="001A31EA">
            <w:pPr>
              <w:rPr>
                <w:rFonts w:ascii="Times New Roman" w:hAnsi="Times New Roman" w:cs="Times New Roman"/>
              </w:rPr>
            </w:pPr>
          </w:p>
        </w:tc>
        <w:tc>
          <w:tcPr>
            <w:tcW w:w="1299" w:type="dxa"/>
            <w:vMerge/>
            <w:tcBorders>
              <w:top w:val="single" w:sz="4" w:space="0" w:color="000000"/>
              <w:left w:val="single" w:sz="4" w:space="0" w:color="000000"/>
              <w:bottom w:val="single" w:sz="4" w:space="0" w:color="000000"/>
              <w:right w:val="single" w:sz="4" w:space="0" w:color="000000"/>
            </w:tcBorders>
          </w:tcPr>
          <w:p w:rsidR="001A31EA" w:rsidRPr="004424BD" w:rsidRDefault="001A31EA">
            <w:pPr>
              <w:rPr>
                <w:rFonts w:ascii="Times New Roman" w:hAnsi="Times New Roman" w:cs="Times New Roman"/>
              </w:rPr>
            </w:pPr>
          </w:p>
        </w:tc>
        <w:tc>
          <w:tcPr>
            <w:tcW w:w="1730" w:type="dxa"/>
            <w:vMerge/>
            <w:tcBorders>
              <w:top w:val="single" w:sz="4" w:space="0" w:color="000000"/>
              <w:left w:val="single" w:sz="4" w:space="0" w:color="000000"/>
              <w:bottom w:val="single" w:sz="4" w:space="0" w:color="000000"/>
              <w:right w:val="single" w:sz="4" w:space="0" w:color="000000"/>
            </w:tcBorders>
          </w:tcPr>
          <w:p w:rsidR="001A31EA" w:rsidRPr="004424BD" w:rsidRDefault="001A31EA">
            <w:pPr>
              <w:rPr>
                <w:rFonts w:ascii="Times New Roman" w:hAnsi="Times New Roman" w:cs="Times New Roman"/>
              </w:rPr>
            </w:pPr>
          </w:p>
        </w:tc>
      </w:tr>
      <w:tr w:rsidR="001A31EA" w:rsidRPr="004424BD" w:rsidTr="004424BD">
        <w:trPr>
          <w:trHeight w:hRule="exact" w:val="1886"/>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8" w:after="0" w:line="230" w:lineRule="auto"/>
              <w:ind w:left="72"/>
              <w:rPr>
                <w:rFonts w:ascii="Times New Roman" w:hAnsi="Times New Roman" w:cs="Times New Roman"/>
              </w:rPr>
            </w:pPr>
            <w:r w:rsidRPr="004424BD">
              <w:rPr>
                <w:rFonts w:ascii="Times New Roman" w:eastAsia="Times New Roman" w:hAnsi="Times New Roman" w:cs="Times New Roman"/>
                <w:color w:val="000000"/>
                <w:w w:val="97"/>
                <w:sz w:val="16"/>
              </w:rPr>
              <w:t>1.</w:t>
            </w:r>
          </w:p>
        </w:tc>
        <w:tc>
          <w:tcPr>
            <w:tcW w:w="1883"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8" w:after="0" w:line="230" w:lineRule="auto"/>
              <w:jc w:val="center"/>
              <w:rPr>
                <w:rFonts w:ascii="Times New Roman" w:hAnsi="Times New Roman" w:cs="Times New Roman"/>
                <w:lang w:val="ru-RU"/>
              </w:rPr>
            </w:pPr>
            <w:r w:rsidRPr="004424BD">
              <w:rPr>
                <w:rFonts w:ascii="Times New Roman" w:eastAsia="Times New Roman" w:hAnsi="Times New Roman" w:cs="Times New Roman"/>
                <w:color w:val="000000"/>
                <w:w w:val="97"/>
                <w:sz w:val="16"/>
                <w:lang w:val="ru-RU"/>
              </w:rPr>
              <w:t>Биология — наука о живой природе</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8" w:after="0" w:line="230" w:lineRule="auto"/>
              <w:ind w:left="72"/>
              <w:rPr>
                <w:rFonts w:ascii="Times New Roman" w:hAnsi="Times New Roman" w:cs="Times New Roman"/>
              </w:rPr>
            </w:pPr>
            <w:r w:rsidRPr="004424BD">
              <w:rPr>
                <w:rFonts w:ascii="Times New Roman" w:eastAsia="Times New Roman" w:hAnsi="Times New Roman" w:cs="Times New Roman"/>
                <w:color w:val="000000"/>
                <w:w w:val="97"/>
                <w:sz w:val="16"/>
              </w:rPr>
              <w:t>4</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pPr>
              <w:rPr>
                <w:rFonts w:ascii="Times New Roman" w:hAnsi="Times New Roman" w:cs="Times New Roman"/>
              </w:rPr>
            </w:pPr>
          </w:p>
        </w:tc>
        <w:tc>
          <w:tcPr>
            <w:tcW w:w="42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pPr>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E44A9E" w:rsidP="00E44A9E">
            <w:pPr>
              <w:rPr>
                <w:rFonts w:ascii="Times New Roman" w:hAnsi="Times New Roman" w:cs="Times New Roman"/>
                <w:sz w:val="20"/>
                <w:szCs w:val="20"/>
                <w:vertAlign w:val="superscript"/>
                <w:lang w:val="ru-RU"/>
              </w:rPr>
            </w:pPr>
            <w:r w:rsidRPr="004424BD">
              <w:rPr>
                <w:rFonts w:ascii="Times New Roman" w:hAnsi="Times New Roman" w:cs="Times New Roman"/>
                <w:sz w:val="20"/>
                <w:szCs w:val="20"/>
                <w:vertAlign w:val="superscript"/>
                <w:lang w:val="ru-RU"/>
              </w:rPr>
              <w:t>5</w:t>
            </w:r>
            <w:r w:rsidR="005C58F9" w:rsidRPr="004424BD">
              <w:rPr>
                <w:rFonts w:ascii="Times New Roman" w:hAnsi="Times New Roman" w:cs="Times New Roman"/>
                <w:sz w:val="20"/>
                <w:szCs w:val="20"/>
                <w:vertAlign w:val="superscript"/>
                <w:lang w:val="ru-RU"/>
              </w:rPr>
              <w:t>.09.-</w:t>
            </w:r>
            <w:r w:rsidRPr="004424BD">
              <w:rPr>
                <w:rFonts w:ascii="Times New Roman" w:hAnsi="Times New Roman" w:cs="Times New Roman"/>
                <w:sz w:val="20"/>
                <w:szCs w:val="20"/>
                <w:vertAlign w:val="superscript"/>
                <w:lang w:val="ru-RU"/>
              </w:rPr>
              <w:t>01.10</w:t>
            </w:r>
            <w:r w:rsidR="005C58F9" w:rsidRPr="004424BD">
              <w:rPr>
                <w:rFonts w:ascii="Times New Roman" w:hAnsi="Times New Roman" w:cs="Times New Roman"/>
                <w:sz w:val="20"/>
                <w:szCs w:val="20"/>
                <w:vertAlign w:val="superscript"/>
                <w:lang w:val="ru-RU"/>
              </w:rPr>
              <w:t>.</w:t>
            </w:r>
          </w:p>
        </w:tc>
        <w:tc>
          <w:tcPr>
            <w:tcW w:w="7512"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8" w:after="0" w:line="254" w:lineRule="auto"/>
              <w:ind w:left="72"/>
              <w:rPr>
                <w:rFonts w:ascii="Times New Roman" w:hAnsi="Times New Roman" w:cs="Times New Roman"/>
                <w:lang w:val="ru-RU"/>
              </w:rPr>
            </w:pPr>
            <w:proofErr w:type="gramStart"/>
            <w:r w:rsidRPr="004424BD">
              <w:rPr>
                <w:rFonts w:ascii="Times New Roman" w:eastAsia="Times New Roman" w:hAnsi="Times New Roman" w:cs="Times New Roman"/>
                <w:color w:val="000000"/>
                <w:w w:val="97"/>
                <w:sz w:val="16"/>
                <w:lang w:val="ru-RU"/>
              </w:rPr>
              <w:t xml:space="preserve">Ознакомление с объектами изучения биологии, её разделами; </w:t>
            </w:r>
            <w:r w:rsidRPr="004424BD">
              <w:rPr>
                <w:rFonts w:ascii="Times New Roman" w:hAnsi="Times New Roman" w:cs="Times New Roman"/>
                <w:lang w:val="ru-RU"/>
              </w:rPr>
              <w:br/>
            </w:r>
            <w:r w:rsidRPr="004424BD">
              <w:rPr>
                <w:rFonts w:ascii="Times New Roman" w:eastAsia="Times New Roman" w:hAnsi="Times New Roman" w:cs="Times New Roman"/>
                <w:color w:val="000000"/>
                <w:w w:val="97"/>
                <w:sz w:val="16"/>
                <w:lang w:val="ru-RU"/>
              </w:rPr>
              <w:t xml:space="preserve">Применение биологических терминов и понятий: живые тела, биология, экология, цитология, анатомия, физиология и др.; </w:t>
            </w:r>
            <w:r w:rsidRPr="004424BD">
              <w:rPr>
                <w:rFonts w:ascii="Times New Roman" w:hAnsi="Times New Roman" w:cs="Times New Roman"/>
                <w:lang w:val="ru-RU"/>
              </w:rPr>
              <w:br/>
            </w:r>
            <w:r w:rsidRPr="004424BD">
              <w:rPr>
                <w:rFonts w:ascii="Times New Roman" w:eastAsia="Times New Roman" w:hAnsi="Times New Roman" w:cs="Times New Roman"/>
                <w:color w:val="000000"/>
                <w:w w:val="97"/>
                <w:sz w:val="16"/>
                <w:lang w:val="ru-RU"/>
              </w:rPr>
              <w:t xml:space="preserve">Раскрытие роли биологии в практической деятельности людей, значения различных </w:t>
            </w:r>
            <w:r w:rsidRPr="004424BD">
              <w:rPr>
                <w:rFonts w:ascii="Times New Roman" w:hAnsi="Times New Roman" w:cs="Times New Roman"/>
                <w:lang w:val="ru-RU"/>
              </w:rPr>
              <w:br/>
            </w:r>
            <w:r w:rsidRPr="004424BD">
              <w:rPr>
                <w:rFonts w:ascii="Times New Roman" w:eastAsia="Times New Roman" w:hAnsi="Times New Roman" w:cs="Times New Roman"/>
                <w:color w:val="000000"/>
                <w:w w:val="97"/>
                <w:sz w:val="16"/>
                <w:lang w:val="ru-RU"/>
              </w:rPr>
              <w:t xml:space="preserve">организмов в жизни человека; </w:t>
            </w:r>
            <w:r w:rsidRPr="004424BD">
              <w:rPr>
                <w:rFonts w:ascii="Times New Roman" w:hAnsi="Times New Roman" w:cs="Times New Roman"/>
                <w:lang w:val="ru-RU"/>
              </w:rPr>
              <w:br/>
            </w:r>
            <w:r w:rsidRPr="004424BD">
              <w:rPr>
                <w:rFonts w:ascii="Times New Roman" w:eastAsia="Times New Roman" w:hAnsi="Times New Roman" w:cs="Times New Roman"/>
                <w:color w:val="000000"/>
                <w:w w:val="97"/>
                <w:sz w:val="16"/>
                <w:lang w:val="ru-RU"/>
              </w:rPr>
              <w:t xml:space="preserve">Обсуждение признаков живого; </w:t>
            </w:r>
            <w:r w:rsidRPr="004424BD">
              <w:rPr>
                <w:rFonts w:ascii="Times New Roman" w:hAnsi="Times New Roman" w:cs="Times New Roman"/>
                <w:lang w:val="ru-RU"/>
              </w:rPr>
              <w:br/>
            </w:r>
            <w:r w:rsidRPr="004424BD">
              <w:rPr>
                <w:rFonts w:ascii="Times New Roman" w:eastAsia="Times New Roman" w:hAnsi="Times New Roman" w:cs="Times New Roman"/>
                <w:color w:val="000000"/>
                <w:w w:val="97"/>
                <w:sz w:val="16"/>
                <w:lang w:val="ru-RU"/>
              </w:rPr>
              <w:t xml:space="preserve">Сравнение объектов живой и неживой природы; </w:t>
            </w:r>
            <w:r w:rsidRPr="004424BD">
              <w:rPr>
                <w:rFonts w:ascii="Times New Roman" w:hAnsi="Times New Roman" w:cs="Times New Roman"/>
                <w:lang w:val="ru-RU"/>
              </w:rPr>
              <w:br/>
            </w:r>
            <w:r w:rsidRPr="004424BD">
              <w:rPr>
                <w:rFonts w:ascii="Times New Roman" w:eastAsia="Times New Roman" w:hAnsi="Times New Roman" w:cs="Times New Roman"/>
                <w:color w:val="000000"/>
                <w:w w:val="97"/>
                <w:sz w:val="16"/>
                <w:lang w:val="ru-RU"/>
              </w:rPr>
              <w:t>Ознакомление с правилами работы с биологическим оборудованием в кабинете;</w:t>
            </w:r>
            <w:proofErr w:type="gramEnd"/>
            <w:r w:rsidRPr="004424BD">
              <w:rPr>
                <w:rFonts w:ascii="Times New Roman" w:eastAsia="Times New Roman" w:hAnsi="Times New Roman" w:cs="Times New Roman"/>
                <w:color w:val="000000"/>
                <w:w w:val="97"/>
                <w:sz w:val="16"/>
                <w:lang w:val="ru-RU"/>
              </w:rPr>
              <w:t xml:space="preserve"> </w:t>
            </w:r>
            <w:r w:rsidRPr="004424BD">
              <w:rPr>
                <w:rFonts w:ascii="Times New Roman" w:hAnsi="Times New Roman" w:cs="Times New Roman"/>
                <w:lang w:val="ru-RU"/>
              </w:rPr>
              <w:br/>
            </w:r>
            <w:r w:rsidRPr="004424BD">
              <w:rPr>
                <w:rFonts w:ascii="Times New Roman" w:eastAsia="Times New Roman" w:hAnsi="Times New Roman" w:cs="Times New Roman"/>
                <w:color w:val="000000"/>
                <w:w w:val="97"/>
                <w:sz w:val="16"/>
                <w:lang w:val="ru-RU"/>
              </w:rPr>
              <w:t>Обоснование правил поведения в природе;</w:t>
            </w:r>
          </w:p>
        </w:tc>
        <w:tc>
          <w:tcPr>
            <w:tcW w:w="1299"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8" w:after="0" w:line="245" w:lineRule="auto"/>
              <w:ind w:left="72" w:right="144"/>
              <w:rPr>
                <w:rFonts w:ascii="Times New Roman" w:hAnsi="Times New Roman" w:cs="Times New Roman"/>
              </w:rPr>
            </w:pPr>
            <w:proofErr w:type="spellStart"/>
            <w:r w:rsidRPr="004424BD">
              <w:rPr>
                <w:rFonts w:ascii="Times New Roman" w:eastAsia="Times New Roman" w:hAnsi="Times New Roman" w:cs="Times New Roman"/>
                <w:color w:val="000000"/>
                <w:w w:val="97"/>
                <w:sz w:val="16"/>
              </w:rPr>
              <w:t>Устныйопрос</w:t>
            </w:r>
            <w:proofErr w:type="spellEnd"/>
            <w:r w:rsidRPr="004424BD">
              <w:rPr>
                <w:rFonts w:ascii="Times New Roman" w:eastAsia="Times New Roman" w:hAnsi="Times New Roman" w:cs="Times New Roman"/>
                <w:color w:val="000000"/>
                <w:w w:val="97"/>
                <w:sz w:val="16"/>
              </w:rPr>
              <w:t>;</w:t>
            </w:r>
          </w:p>
        </w:tc>
        <w:tc>
          <w:tcPr>
            <w:tcW w:w="173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8" w:after="0" w:line="250" w:lineRule="auto"/>
              <w:ind w:left="72"/>
              <w:rPr>
                <w:rFonts w:ascii="Times New Roman" w:hAnsi="Times New Roman" w:cs="Times New Roman"/>
              </w:rPr>
            </w:pPr>
            <w:r w:rsidRPr="004424BD">
              <w:rPr>
                <w:rFonts w:ascii="Times New Roman" w:eastAsia="Times New Roman" w:hAnsi="Times New Roman" w:cs="Times New Roman"/>
                <w:color w:val="000000"/>
                <w:w w:val="97"/>
                <w:sz w:val="16"/>
              </w:rPr>
              <w:t xml:space="preserve">http://www.floranimal.ru https://resh.edu.ru/ </w:t>
            </w:r>
            <w:r w:rsidRPr="004424BD">
              <w:rPr>
                <w:rFonts w:ascii="Times New Roman" w:hAnsi="Times New Roman" w:cs="Times New Roman"/>
              </w:rPr>
              <w:br/>
            </w:r>
            <w:r w:rsidRPr="004424BD">
              <w:rPr>
                <w:rFonts w:ascii="Times New Roman" w:eastAsia="Times New Roman" w:hAnsi="Times New Roman" w:cs="Times New Roman"/>
                <w:color w:val="000000"/>
                <w:w w:val="97"/>
                <w:sz w:val="16"/>
              </w:rPr>
              <w:t>http://school-</w:t>
            </w:r>
            <w:r w:rsidRPr="004424BD">
              <w:rPr>
                <w:rFonts w:ascii="Times New Roman" w:hAnsi="Times New Roman" w:cs="Times New Roman"/>
              </w:rPr>
              <w:br/>
            </w:r>
            <w:r w:rsidRPr="004424BD">
              <w:rPr>
                <w:rFonts w:ascii="Times New Roman" w:eastAsia="Times New Roman" w:hAnsi="Times New Roman" w:cs="Times New Roman"/>
                <w:color w:val="000000"/>
                <w:w w:val="97"/>
                <w:sz w:val="16"/>
              </w:rPr>
              <w:t>collection.edu.ru/</w:t>
            </w:r>
          </w:p>
        </w:tc>
      </w:tr>
      <w:tr w:rsidR="001A31EA" w:rsidRPr="004424BD" w:rsidTr="004424BD">
        <w:trPr>
          <w:trHeight w:hRule="exact" w:val="1500"/>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6" w:after="0" w:line="233" w:lineRule="auto"/>
              <w:ind w:left="72"/>
              <w:rPr>
                <w:rFonts w:ascii="Times New Roman" w:hAnsi="Times New Roman" w:cs="Times New Roman"/>
              </w:rPr>
            </w:pPr>
            <w:r w:rsidRPr="004424BD">
              <w:rPr>
                <w:rFonts w:ascii="Times New Roman" w:eastAsia="Times New Roman" w:hAnsi="Times New Roman" w:cs="Times New Roman"/>
                <w:color w:val="000000"/>
                <w:w w:val="97"/>
                <w:sz w:val="16"/>
              </w:rPr>
              <w:t>2.</w:t>
            </w:r>
          </w:p>
        </w:tc>
        <w:tc>
          <w:tcPr>
            <w:tcW w:w="1883"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6" w:after="0" w:line="233" w:lineRule="auto"/>
              <w:ind w:left="72"/>
              <w:rPr>
                <w:rFonts w:ascii="Times New Roman" w:hAnsi="Times New Roman" w:cs="Times New Roman"/>
              </w:rPr>
            </w:pPr>
            <w:r w:rsidRPr="004424BD">
              <w:rPr>
                <w:rFonts w:ascii="Times New Roman" w:eastAsia="Times New Roman" w:hAnsi="Times New Roman" w:cs="Times New Roman"/>
                <w:color w:val="000000"/>
                <w:w w:val="97"/>
                <w:sz w:val="16"/>
              </w:rPr>
              <w:t>Методы изучения живой природы</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6" w:after="0" w:line="233" w:lineRule="auto"/>
              <w:ind w:left="72"/>
              <w:rPr>
                <w:rFonts w:ascii="Times New Roman" w:hAnsi="Times New Roman" w:cs="Times New Roman"/>
              </w:rPr>
            </w:pPr>
            <w:r w:rsidRPr="004424BD">
              <w:rPr>
                <w:rFonts w:ascii="Times New Roman" w:eastAsia="Times New Roman" w:hAnsi="Times New Roman" w:cs="Times New Roman"/>
                <w:color w:val="000000"/>
                <w:w w:val="97"/>
                <w:sz w:val="16"/>
              </w:rPr>
              <w:t>6</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pPr>
              <w:rPr>
                <w:rFonts w:ascii="Times New Roman" w:hAnsi="Times New Roman" w:cs="Times New Roman"/>
              </w:rPr>
            </w:pPr>
          </w:p>
        </w:tc>
        <w:tc>
          <w:tcPr>
            <w:tcW w:w="42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6" w:after="0" w:line="233" w:lineRule="auto"/>
              <w:ind w:left="72"/>
              <w:rPr>
                <w:rFonts w:ascii="Times New Roman" w:hAnsi="Times New Roman" w:cs="Times New Roman"/>
              </w:rPr>
            </w:pPr>
            <w:r w:rsidRPr="004424BD">
              <w:rPr>
                <w:rFonts w:ascii="Times New Roman" w:eastAsia="Times New Roman" w:hAnsi="Times New Roman" w:cs="Times New Roman"/>
                <w:color w:val="000000"/>
                <w:w w:val="97"/>
                <w:sz w:val="16"/>
              </w:rPr>
              <w:t>2</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E44A9E" w:rsidP="00E44A9E">
            <w:pPr>
              <w:rPr>
                <w:rFonts w:ascii="Times New Roman" w:hAnsi="Times New Roman" w:cs="Times New Roman"/>
                <w:sz w:val="20"/>
                <w:szCs w:val="20"/>
                <w:vertAlign w:val="superscript"/>
                <w:lang w:val="ru-RU"/>
              </w:rPr>
            </w:pPr>
            <w:r w:rsidRPr="004424BD">
              <w:rPr>
                <w:rFonts w:ascii="Times New Roman" w:hAnsi="Times New Roman" w:cs="Times New Roman"/>
                <w:sz w:val="20"/>
                <w:szCs w:val="20"/>
                <w:vertAlign w:val="superscript"/>
                <w:lang w:val="ru-RU"/>
              </w:rPr>
              <w:t>03.10.</w:t>
            </w:r>
            <w:r w:rsidR="005C58F9" w:rsidRPr="004424BD">
              <w:rPr>
                <w:rFonts w:ascii="Times New Roman" w:hAnsi="Times New Roman" w:cs="Times New Roman"/>
                <w:sz w:val="20"/>
                <w:szCs w:val="20"/>
                <w:vertAlign w:val="superscript"/>
                <w:lang w:val="ru-RU"/>
              </w:rPr>
              <w:t>-08.10.,17.10.-1</w:t>
            </w:r>
            <w:r w:rsidRPr="004424BD">
              <w:rPr>
                <w:rFonts w:ascii="Times New Roman" w:hAnsi="Times New Roman" w:cs="Times New Roman"/>
                <w:sz w:val="20"/>
                <w:szCs w:val="20"/>
                <w:vertAlign w:val="superscript"/>
                <w:lang w:val="ru-RU"/>
              </w:rPr>
              <w:t>9</w:t>
            </w:r>
            <w:r w:rsidR="005C58F9" w:rsidRPr="004424BD">
              <w:rPr>
                <w:rFonts w:ascii="Times New Roman" w:hAnsi="Times New Roman" w:cs="Times New Roman"/>
                <w:sz w:val="20"/>
                <w:szCs w:val="20"/>
                <w:vertAlign w:val="superscript"/>
                <w:lang w:val="ru-RU"/>
              </w:rPr>
              <w:t>.11.</w:t>
            </w:r>
          </w:p>
        </w:tc>
        <w:tc>
          <w:tcPr>
            <w:tcW w:w="7512"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6" w:after="0" w:line="254" w:lineRule="auto"/>
              <w:ind w:left="72" w:right="144"/>
              <w:rPr>
                <w:rFonts w:ascii="Times New Roman" w:hAnsi="Times New Roman" w:cs="Times New Roman"/>
                <w:lang w:val="ru-RU"/>
              </w:rPr>
            </w:pPr>
            <w:proofErr w:type="gramStart"/>
            <w:r w:rsidRPr="004424BD">
              <w:rPr>
                <w:rFonts w:ascii="Times New Roman" w:eastAsia="Times New Roman" w:hAnsi="Times New Roman" w:cs="Times New Roman"/>
                <w:color w:val="000000"/>
                <w:w w:val="97"/>
                <w:sz w:val="16"/>
                <w:lang w:val="ru-RU"/>
              </w:rPr>
              <w:t xml:space="preserve">Ознакомление с методами биологической науки: наблюдение, эксперимент, классификация, измерение и описывание; </w:t>
            </w:r>
            <w:r w:rsidRPr="004424BD">
              <w:rPr>
                <w:rFonts w:ascii="Times New Roman" w:hAnsi="Times New Roman" w:cs="Times New Roman"/>
                <w:lang w:val="ru-RU"/>
              </w:rPr>
              <w:br/>
            </w:r>
            <w:r w:rsidRPr="004424BD">
              <w:rPr>
                <w:rFonts w:ascii="Times New Roman" w:eastAsia="Times New Roman" w:hAnsi="Times New Roman" w:cs="Times New Roman"/>
                <w:color w:val="000000"/>
                <w:w w:val="97"/>
                <w:sz w:val="16"/>
                <w:lang w:val="ru-RU"/>
              </w:rPr>
              <w:t xml:space="preserve">Ознакомление с правилами работы с увеличительными приборами; </w:t>
            </w:r>
            <w:r w:rsidRPr="004424BD">
              <w:rPr>
                <w:rFonts w:ascii="Times New Roman" w:hAnsi="Times New Roman" w:cs="Times New Roman"/>
                <w:lang w:val="ru-RU"/>
              </w:rPr>
              <w:br/>
            </w:r>
            <w:r w:rsidRPr="004424BD">
              <w:rPr>
                <w:rFonts w:ascii="Times New Roman" w:eastAsia="Times New Roman" w:hAnsi="Times New Roman" w:cs="Times New Roman"/>
                <w:color w:val="000000"/>
                <w:w w:val="97"/>
                <w:sz w:val="16"/>
                <w:lang w:val="ru-RU"/>
              </w:rPr>
              <w:t xml:space="preserve">Проведение элементарных экспериментов и наблюдений на примерах растений </w:t>
            </w:r>
            <w:r w:rsidRPr="004424BD">
              <w:rPr>
                <w:rFonts w:ascii="Times New Roman" w:hAnsi="Times New Roman" w:cs="Times New Roman"/>
                <w:lang w:val="ru-RU"/>
              </w:rPr>
              <w:br/>
            </w:r>
            <w:r w:rsidRPr="004424BD">
              <w:rPr>
                <w:rFonts w:ascii="Times New Roman" w:eastAsia="Times New Roman" w:hAnsi="Times New Roman" w:cs="Times New Roman"/>
                <w:color w:val="000000"/>
                <w:w w:val="97"/>
                <w:sz w:val="16"/>
                <w:lang w:val="ru-RU"/>
              </w:rPr>
              <w:t>(гелиотропизм и геотропизм) и одноклеточных животных (фототаксис и хемотаксис) и др. с описанием целей, выдвижением гипотез (предположений), получения новых фактов; Описание и интерпретация данных с целью обоснования выводов;</w:t>
            </w:r>
            <w:proofErr w:type="gramEnd"/>
          </w:p>
        </w:tc>
        <w:tc>
          <w:tcPr>
            <w:tcW w:w="1299"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6" w:after="0" w:line="245" w:lineRule="auto"/>
              <w:ind w:left="72" w:right="144"/>
              <w:rPr>
                <w:rFonts w:ascii="Times New Roman" w:hAnsi="Times New Roman" w:cs="Times New Roman"/>
              </w:rPr>
            </w:pPr>
            <w:proofErr w:type="spellStart"/>
            <w:r w:rsidRPr="004424BD">
              <w:rPr>
                <w:rFonts w:ascii="Times New Roman" w:eastAsia="Times New Roman" w:hAnsi="Times New Roman" w:cs="Times New Roman"/>
                <w:color w:val="000000"/>
                <w:w w:val="97"/>
                <w:sz w:val="16"/>
              </w:rPr>
              <w:t>Устныйопрос</w:t>
            </w:r>
            <w:proofErr w:type="spellEnd"/>
            <w:r w:rsidRPr="004424BD">
              <w:rPr>
                <w:rFonts w:ascii="Times New Roman" w:eastAsia="Times New Roman" w:hAnsi="Times New Roman" w:cs="Times New Roman"/>
                <w:color w:val="000000"/>
                <w:w w:val="97"/>
                <w:sz w:val="16"/>
              </w:rPr>
              <w:t>;</w:t>
            </w:r>
          </w:p>
        </w:tc>
        <w:tc>
          <w:tcPr>
            <w:tcW w:w="173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6" w:after="0" w:line="250" w:lineRule="auto"/>
              <w:ind w:left="72" w:right="432"/>
              <w:rPr>
                <w:rFonts w:ascii="Times New Roman" w:hAnsi="Times New Roman" w:cs="Times New Roman"/>
              </w:rPr>
            </w:pPr>
            <w:r w:rsidRPr="004424BD">
              <w:rPr>
                <w:rFonts w:ascii="Times New Roman" w:eastAsia="Times New Roman" w:hAnsi="Times New Roman" w:cs="Times New Roman"/>
                <w:color w:val="000000"/>
                <w:w w:val="97"/>
                <w:sz w:val="16"/>
              </w:rPr>
              <w:t>https://resh.edu.ru/ http://school-</w:t>
            </w:r>
            <w:r w:rsidRPr="004424BD">
              <w:rPr>
                <w:rFonts w:ascii="Times New Roman" w:hAnsi="Times New Roman" w:cs="Times New Roman"/>
              </w:rPr>
              <w:br/>
            </w:r>
            <w:r w:rsidRPr="004424BD">
              <w:rPr>
                <w:rFonts w:ascii="Times New Roman" w:eastAsia="Times New Roman" w:hAnsi="Times New Roman" w:cs="Times New Roman"/>
                <w:color w:val="000000"/>
                <w:w w:val="97"/>
                <w:sz w:val="16"/>
              </w:rPr>
              <w:t>collection.edu.ru/</w:t>
            </w:r>
          </w:p>
        </w:tc>
      </w:tr>
      <w:tr w:rsidR="001A31EA" w:rsidRPr="004424BD" w:rsidTr="004424BD">
        <w:trPr>
          <w:trHeight w:hRule="exact" w:val="2846"/>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8" w:after="0" w:line="230" w:lineRule="auto"/>
              <w:ind w:left="72"/>
              <w:rPr>
                <w:rFonts w:ascii="Times New Roman" w:hAnsi="Times New Roman" w:cs="Times New Roman"/>
              </w:rPr>
            </w:pPr>
            <w:r w:rsidRPr="004424BD">
              <w:rPr>
                <w:rFonts w:ascii="Times New Roman" w:eastAsia="Times New Roman" w:hAnsi="Times New Roman" w:cs="Times New Roman"/>
                <w:color w:val="000000"/>
                <w:w w:val="97"/>
                <w:sz w:val="16"/>
              </w:rPr>
              <w:t>3.</w:t>
            </w:r>
          </w:p>
        </w:tc>
        <w:tc>
          <w:tcPr>
            <w:tcW w:w="1883"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8" w:after="0" w:line="230" w:lineRule="auto"/>
              <w:jc w:val="center"/>
              <w:rPr>
                <w:rFonts w:ascii="Times New Roman" w:hAnsi="Times New Roman" w:cs="Times New Roman"/>
              </w:rPr>
            </w:pPr>
            <w:r w:rsidRPr="004424BD">
              <w:rPr>
                <w:rFonts w:ascii="Times New Roman" w:eastAsia="Times New Roman" w:hAnsi="Times New Roman" w:cs="Times New Roman"/>
                <w:color w:val="000000"/>
                <w:w w:val="97"/>
                <w:sz w:val="16"/>
              </w:rPr>
              <w:t>Организмы — тела живой природы</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8" w:after="0" w:line="230" w:lineRule="auto"/>
              <w:ind w:left="72"/>
              <w:rPr>
                <w:rFonts w:ascii="Times New Roman" w:hAnsi="Times New Roman" w:cs="Times New Roman"/>
              </w:rPr>
            </w:pPr>
            <w:r w:rsidRPr="004424BD">
              <w:rPr>
                <w:rFonts w:ascii="Times New Roman" w:eastAsia="Times New Roman" w:hAnsi="Times New Roman" w:cs="Times New Roman"/>
                <w:color w:val="000000"/>
                <w:w w:val="97"/>
                <w:sz w:val="16"/>
              </w:rPr>
              <w:t>7</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pPr>
              <w:rPr>
                <w:rFonts w:ascii="Times New Roman" w:hAnsi="Times New Roman" w:cs="Times New Roman"/>
              </w:rPr>
            </w:pPr>
          </w:p>
        </w:tc>
        <w:tc>
          <w:tcPr>
            <w:tcW w:w="42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8" w:after="0" w:line="230" w:lineRule="auto"/>
              <w:ind w:left="72"/>
              <w:rPr>
                <w:rFonts w:ascii="Times New Roman" w:hAnsi="Times New Roman" w:cs="Times New Roman"/>
              </w:rPr>
            </w:pPr>
            <w:r w:rsidRPr="004424BD">
              <w:rPr>
                <w:rFonts w:ascii="Times New Roman" w:eastAsia="Times New Roman" w:hAnsi="Times New Roman" w:cs="Times New Roman"/>
                <w:color w:val="000000"/>
                <w:w w:val="97"/>
                <w:sz w:val="16"/>
              </w:rPr>
              <w:t>3</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5C58F9" w:rsidRPr="004424BD" w:rsidRDefault="005C58F9" w:rsidP="00E44A9E">
            <w:pPr>
              <w:rPr>
                <w:rFonts w:ascii="Times New Roman" w:hAnsi="Times New Roman" w:cs="Times New Roman"/>
                <w:sz w:val="20"/>
                <w:szCs w:val="20"/>
                <w:vertAlign w:val="superscript"/>
                <w:lang w:val="ru-RU"/>
              </w:rPr>
            </w:pPr>
            <w:r w:rsidRPr="004424BD">
              <w:rPr>
                <w:rFonts w:ascii="Times New Roman" w:hAnsi="Times New Roman" w:cs="Times New Roman"/>
                <w:sz w:val="20"/>
                <w:szCs w:val="20"/>
                <w:vertAlign w:val="superscript"/>
                <w:lang w:val="ru-RU"/>
              </w:rPr>
              <w:t>28.11-31.12. 09.01.-</w:t>
            </w:r>
            <w:r w:rsidR="00E44A9E" w:rsidRPr="004424BD">
              <w:rPr>
                <w:rFonts w:ascii="Times New Roman" w:hAnsi="Times New Roman" w:cs="Times New Roman"/>
                <w:sz w:val="20"/>
                <w:szCs w:val="20"/>
                <w:vertAlign w:val="superscript"/>
                <w:lang w:val="ru-RU"/>
              </w:rPr>
              <w:t>21</w:t>
            </w:r>
            <w:r w:rsidRPr="004424BD">
              <w:rPr>
                <w:rFonts w:ascii="Times New Roman" w:hAnsi="Times New Roman" w:cs="Times New Roman"/>
                <w:sz w:val="20"/>
                <w:szCs w:val="20"/>
                <w:vertAlign w:val="superscript"/>
                <w:lang w:val="ru-RU"/>
              </w:rPr>
              <w:t>.01.</w:t>
            </w:r>
          </w:p>
        </w:tc>
        <w:tc>
          <w:tcPr>
            <w:tcW w:w="7512"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8" w:after="0" w:line="254" w:lineRule="auto"/>
              <w:ind w:left="72"/>
              <w:rPr>
                <w:rFonts w:ascii="Times New Roman" w:hAnsi="Times New Roman" w:cs="Times New Roman"/>
                <w:lang w:val="ru-RU"/>
              </w:rPr>
            </w:pPr>
            <w:r w:rsidRPr="004424BD">
              <w:rPr>
                <w:rFonts w:ascii="Times New Roman" w:eastAsia="Times New Roman" w:hAnsi="Times New Roman" w:cs="Times New Roman"/>
                <w:color w:val="000000"/>
                <w:w w:val="97"/>
                <w:sz w:val="16"/>
                <w:lang w:val="ru-RU"/>
              </w:rPr>
              <w:t xml:space="preserve">Определение по внешнему виду (изображениям), схемам и описание доядерных и ядерных организмов; </w:t>
            </w:r>
            <w:r w:rsidRPr="004424BD">
              <w:rPr>
                <w:rFonts w:ascii="Times New Roman" w:hAnsi="Times New Roman" w:cs="Times New Roman"/>
                <w:lang w:val="ru-RU"/>
              </w:rPr>
              <w:br/>
            </w:r>
            <w:r w:rsidRPr="004424BD">
              <w:rPr>
                <w:rFonts w:ascii="Times New Roman" w:eastAsia="Times New Roman" w:hAnsi="Times New Roman" w:cs="Times New Roman"/>
                <w:color w:val="000000"/>
                <w:w w:val="97"/>
                <w:sz w:val="16"/>
                <w:lang w:val="ru-RU"/>
              </w:rPr>
              <w:t xml:space="preserve">Установление взаимосвязей между особенностями строения и функциями клеток и тканей, органов и систем органов; </w:t>
            </w:r>
            <w:r w:rsidRPr="004424BD">
              <w:rPr>
                <w:rFonts w:ascii="Times New Roman" w:hAnsi="Times New Roman" w:cs="Times New Roman"/>
                <w:lang w:val="ru-RU"/>
              </w:rPr>
              <w:br/>
            </w:r>
            <w:r w:rsidRPr="004424BD">
              <w:rPr>
                <w:rFonts w:ascii="Times New Roman" w:eastAsia="Times New Roman" w:hAnsi="Times New Roman" w:cs="Times New Roman"/>
                <w:color w:val="000000"/>
                <w:w w:val="97"/>
                <w:sz w:val="16"/>
                <w:lang w:val="ru-RU"/>
              </w:rPr>
              <w:t xml:space="preserve">Аргументирование доводов о клетке как единице строения и жизнедеятельности организмов; Выявление сущности жизненно важных процессов у организмов разных царств: питание, дыхание, выделение, их сравнение; </w:t>
            </w:r>
            <w:r w:rsidRPr="004424BD">
              <w:rPr>
                <w:rFonts w:ascii="Times New Roman" w:hAnsi="Times New Roman" w:cs="Times New Roman"/>
                <w:lang w:val="ru-RU"/>
              </w:rPr>
              <w:br/>
            </w:r>
            <w:proofErr w:type="gramStart"/>
            <w:r w:rsidRPr="004424BD">
              <w:rPr>
                <w:rFonts w:ascii="Times New Roman" w:eastAsia="Times New Roman" w:hAnsi="Times New Roman" w:cs="Times New Roman"/>
                <w:color w:val="000000"/>
                <w:w w:val="97"/>
                <w:sz w:val="16"/>
                <w:lang w:val="ru-RU"/>
              </w:rPr>
              <w:t xml:space="preserve">Обоснование роли раздражимости клеток; </w:t>
            </w:r>
            <w:r w:rsidRPr="004424BD">
              <w:rPr>
                <w:rFonts w:ascii="Times New Roman" w:hAnsi="Times New Roman" w:cs="Times New Roman"/>
                <w:lang w:val="ru-RU"/>
              </w:rPr>
              <w:br/>
            </w:r>
            <w:r w:rsidRPr="004424BD">
              <w:rPr>
                <w:rFonts w:ascii="Times New Roman" w:eastAsia="Times New Roman" w:hAnsi="Times New Roman" w:cs="Times New Roman"/>
                <w:color w:val="000000"/>
                <w:w w:val="97"/>
                <w:sz w:val="16"/>
                <w:lang w:val="ru-RU"/>
              </w:rPr>
              <w:t xml:space="preserve">Сравнение свойств организмов: движения, размножения, развития; </w:t>
            </w:r>
            <w:r w:rsidRPr="004424BD">
              <w:rPr>
                <w:rFonts w:ascii="Times New Roman" w:hAnsi="Times New Roman" w:cs="Times New Roman"/>
                <w:lang w:val="ru-RU"/>
              </w:rPr>
              <w:br/>
            </w:r>
            <w:r w:rsidRPr="004424BD">
              <w:rPr>
                <w:rFonts w:ascii="Times New Roman" w:eastAsia="Times New Roman" w:hAnsi="Times New Roman" w:cs="Times New Roman"/>
                <w:color w:val="000000"/>
                <w:w w:val="97"/>
                <w:sz w:val="16"/>
                <w:lang w:val="ru-RU"/>
              </w:rPr>
              <w:t xml:space="preserve">Анализ причин разнообразия организмов; </w:t>
            </w:r>
            <w:r w:rsidRPr="004424BD">
              <w:rPr>
                <w:rFonts w:ascii="Times New Roman" w:hAnsi="Times New Roman" w:cs="Times New Roman"/>
                <w:lang w:val="ru-RU"/>
              </w:rPr>
              <w:br/>
            </w:r>
            <w:r w:rsidRPr="004424BD">
              <w:rPr>
                <w:rFonts w:ascii="Times New Roman" w:eastAsia="Times New Roman" w:hAnsi="Times New Roman" w:cs="Times New Roman"/>
                <w:color w:val="000000"/>
                <w:w w:val="97"/>
                <w:sz w:val="16"/>
                <w:lang w:val="ru-RU"/>
              </w:rPr>
              <w:t xml:space="preserve">Классифицирование организмов; </w:t>
            </w:r>
            <w:r w:rsidRPr="004424BD">
              <w:rPr>
                <w:rFonts w:ascii="Times New Roman" w:hAnsi="Times New Roman" w:cs="Times New Roman"/>
                <w:lang w:val="ru-RU"/>
              </w:rPr>
              <w:br/>
            </w:r>
            <w:r w:rsidRPr="004424BD">
              <w:rPr>
                <w:rFonts w:ascii="Times New Roman" w:eastAsia="Times New Roman" w:hAnsi="Times New Roman" w:cs="Times New Roman"/>
                <w:color w:val="000000"/>
                <w:w w:val="97"/>
                <w:sz w:val="16"/>
                <w:lang w:val="ru-RU"/>
              </w:rPr>
              <w:t xml:space="preserve">Выявление существенных признаков вирусов: паразитизм, большая репродуктивная способность, изменчивость; </w:t>
            </w:r>
            <w:r w:rsidRPr="004424BD">
              <w:rPr>
                <w:rFonts w:ascii="Times New Roman" w:hAnsi="Times New Roman" w:cs="Times New Roman"/>
                <w:lang w:val="ru-RU"/>
              </w:rPr>
              <w:br/>
            </w:r>
            <w:r w:rsidRPr="004424BD">
              <w:rPr>
                <w:rFonts w:ascii="Times New Roman" w:eastAsia="Times New Roman" w:hAnsi="Times New Roman" w:cs="Times New Roman"/>
                <w:color w:val="000000"/>
                <w:w w:val="97"/>
                <w:sz w:val="16"/>
                <w:lang w:val="ru-RU"/>
              </w:rPr>
              <w:t>Исследование и сравнение растительных, животных клеток и тканей;</w:t>
            </w:r>
            <w:proofErr w:type="gramEnd"/>
          </w:p>
        </w:tc>
        <w:tc>
          <w:tcPr>
            <w:tcW w:w="1299"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8" w:after="0" w:line="245" w:lineRule="auto"/>
              <w:ind w:left="72" w:right="144"/>
              <w:rPr>
                <w:rFonts w:ascii="Times New Roman" w:hAnsi="Times New Roman" w:cs="Times New Roman"/>
              </w:rPr>
            </w:pPr>
            <w:proofErr w:type="spellStart"/>
            <w:r w:rsidRPr="004424BD">
              <w:rPr>
                <w:rFonts w:ascii="Times New Roman" w:eastAsia="Times New Roman" w:hAnsi="Times New Roman" w:cs="Times New Roman"/>
                <w:color w:val="000000"/>
                <w:w w:val="97"/>
                <w:sz w:val="16"/>
              </w:rPr>
              <w:t>Устныйопрос</w:t>
            </w:r>
            <w:proofErr w:type="spellEnd"/>
            <w:r w:rsidRPr="004424BD">
              <w:rPr>
                <w:rFonts w:ascii="Times New Roman" w:eastAsia="Times New Roman" w:hAnsi="Times New Roman" w:cs="Times New Roman"/>
                <w:color w:val="000000"/>
                <w:w w:val="97"/>
                <w:sz w:val="16"/>
              </w:rPr>
              <w:t>;</w:t>
            </w:r>
          </w:p>
        </w:tc>
        <w:tc>
          <w:tcPr>
            <w:tcW w:w="173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8" w:after="0" w:line="247" w:lineRule="auto"/>
              <w:ind w:left="72" w:right="432"/>
              <w:rPr>
                <w:rFonts w:ascii="Times New Roman" w:hAnsi="Times New Roman" w:cs="Times New Roman"/>
              </w:rPr>
            </w:pPr>
            <w:r w:rsidRPr="004424BD">
              <w:rPr>
                <w:rFonts w:ascii="Times New Roman" w:eastAsia="Times New Roman" w:hAnsi="Times New Roman" w:cs="Times New Roman"/>
                <w:color w:val="000000"/>
                <w:w w:val="97"/>
                <w:sz w:val="16"/>
              </w:rPr>
              <w:t>https://resh.edu.ru/ http://school-</w:t>
            </w:r>
            <w:r w:rsidRPr="004424BD">
              <w:rPr>
                <w:rFonts w:ascii="Times New Roman" w:hAnsi="Times New Roman" w:cs="Times New Roman"/>
              </w:rPr>
              <w:br/>
            </w:r>
            <w:r w:rsidRPr="004424BD">
              <w:rPr>
                <w:rFonts w:ascii="Times New Roman" w:eastAsia="Times New Roman" w:hAnsi="Times New Roman" w:cs="Times New Roman"/>
                <w:color w:val="000000"/>
                <w:w w:val="97"/>
                <w:sz w:val="16"/>
              </w:rPr>
              <w:t>collection.edu.ru/</w:t>
            </w:r>
          </w:p>
        </w:tc>
      </w:tr>
      <w:tr w:rsidR="001A31EA" w:rsidRPr="004424BD" w:rsidTr="004424BD">
        <w:trPr>
          <w:trHeight w:hRule="exact" w:val="2070"/>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8" w:after="0" w:line="230" w:lineRule="auto"/>
              <w:ind w:left="72"/>
              <w:rPr>
                <w:rFonts w:ascii="Times New Roman" w:hAnsi="Times New Roman" w:cs="Times New Roman"/>
              </w:rPr>
            </w:pPr>
            <w:r w:rsidRPr="004424BD">
              <w:rPr>
                <w:rFonts w:ascii="Times New Roman" w:eastAsia="Times New Roman" w:hAnsi="Times New Roman" w:cs="Times New Roman"/>
                <w:color w:val="000000"/>
                <w:w w:val="97"/>
                <w:sz w:val="16"/>
              </w:rPr>
              <w:t>4.</w:t>
            </w:r>
          </w:p>
        </w:tc>
        <w:tc>
          <w:tcPr>
            <w:tcW w:w="1883"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8" w:after="0" w:line="230" w:lineRule="auto"/>
              <w:ind w:left="72"/>
              <w:rPr>
                <w:rFonts w:ascii="Times New Roman" w:hAnsi="Times New Roman" w:cs="Times New Roman"/>
              </w:rPr>
            </w:pPr>
            <w:r w:rsidRPr="004424BD">
              <w:rPr>
                <w:rFonts w:ascii="Times New Roman" w:eastAsia="Times New Roman" w:hAnsi="Times New Roman" w:cs="Times New Roman"/>
                <w:color w:val="000000"/>
                <w:w w:val="97"/>
                <w:sz w:val="16"/>
              </w:rPr>
              <w:t>Организмы и среда обитания</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8" w:after="0" w:line="230" w:lineRule="auto"/>
              <w:ind w:left="72"/>
              <w:rPr>
                <w:rFonts w:ascii="Times New Roman" w:hAnsi="Times New Roman" w:cs="Times New Roman"/>
              </w:rPr>
            </w:pPr>
            <w:r w:rsidRPr="004424BD">
              <w:rPr>
                <w:rFonts w:ascii="Times New Roman" w:eastAsia="Times New Roman" w:hAnsi="Times New Roman" w:cs="Times New Roman"/>
                <w:color w:val="000000"/>
                <w:w w:val="97"/>
                <w:sz w:val="16"/>
              </w:rPr>
              <w:t>5</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pPr>
              <w:rPr>
                <w:rFonts w:ascii="Times New Roman" w:hAnsi="Times New Roman" w:cs="Times New Roman"/>
              </w:rPr>
            </w:pPr>
          </w:p>
        </w:tc>
        <w:tc>
          <w:tcPr>
            <w:tcW w:w="42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8" w:after="0" w:line="230" w:lineRule="auto"/>
              <w:ind w:left="72"/>
              <w:rPr>
                <w:rFonts w:ascii="Times New Roman" w:hAnsi="Times New Roman" w:cs="Times New Roman"/>
              </w:rPr>
            </w:pPr>
            <w:r w:rsidRPr="004424BD">
              <w:rPr>
                <w:rFonts w:ascii="Times New Roman" w:eastAsia="Times New Roman" w:hAnsi="Times New Roman" w:cs="Times New Roman"/>
                <w:color w:val="000000"/>
                <w:w w:val="97"/>
                <w:sz w:val="16"/>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E44A9E" w:rsidP="00E44A9E">
            <w:pPr>
              <w:rPr>
                <w:rFonts w:ascii="Times New Roman" w:hAnsi="Times New Roman" w:cs="Times New Roman"/>
                <w:sz w:val="20"/>
                <w:szCs w:val="20"/>
                <w:vertAlign w:val="superscript"/>
                <w:lang w:val="ru-RU"/>
              </w:rPr>
            </w:pPr>
            <w:r w:rsidRPr="004424BD">
              <w:rPr>
                <w:rFonts w:ascii="Times New Roman" w:hAnsi="Times New Roman" w:cs="Times New Roman"/>
                <w:sz w:val="20"/>
                <w:szCs w:val="20"/>
                <w:vertAlign w:val="superscript"/>
                <w:lang w:val="ru-RU"/>
              </w:rPr>
              <w:t>23</w:t>
            </w:r>
            <w:r w:rsidR="005C58F9" w:rsidRPr="004424BD">
              <w:rPr>
                <w:rFonts w:ascii="Times New Roman" w:hAnsi="Times New Roman" w:cs="Times New Roman"/>
                <w:sz w:val="20"/>
                <w:szCs w:val="20"/>
                <w:vertAlign w:val="superscript"/>
                <w:lang w:val="ru-RU"/>
              </w:rPr>
              <w:t>.01.-</w:t>
            </w:r>
            <w:r w:rsidRPr="004424BD">
              <w:rPr>
                <w:rFonts w:ascii="Times New Roman" w:hAnsi="Times New Roman" w:cs="Times New Roman"/>
                <w:sz w:val="20"/>
                <w:szCs w:val="20"/>
                <w:vertAlign w:val="superscript"/>
                <w:lang w:val="ru-RU"/>
              </w:rPr>
              <w:t>18</w:t>
            </w:r>
            <w:r w:rsidR="005C58F9" w:rsidRPr="004424BD">
              <w:rPr>
                <w:rFonts w:ascii="Times New Roman" w:hAnsi="Times New Roman" w:cs="Times New Roman"/>
                <w:sz w:val="20"/>
                <w:szCs w:val="20"/>
                <w:vertAlign w:val="superscript"/>
                <w:lang w:val="ru-RU"/>
              </w:rPr>
              <w:t>.02.</w:t>
            </w:r>
            <w:r w:rsidRPr="004424BD">
              <w:rPr>
                <w:rFonts w:ascii="Times New Roman" w:hAnsi="Times New Roman" w:cs="Times New Roman"/>
                <w:sz w:val="20"/>
                <w:szCs w:val="20"/>
                <w:vertAlign w:val="superscript"/>
                <w:lang w:val="ru-RU"/>
              </w:rPr>
              <w:t xml:space="preserve">      27.02-04.03.</w:t>
            </w:r>
          </w:p>
        </w:tc>
        <w:tc>
          <w:tcPr>
            <w:tcW w:w="7512"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8" w:after="0" w:line="254" w:lineRule="auto"/>
              <w:ind w:left="72"/>
              <w:rPr>
                <w:rFonts w:ascii="Times New Roman" w:hAnsi="Times New Roman" w:cs="Times New Roman"/>
                <w:lang w:val="ru-RU"/>
              </w:rPr>
            </w:pPr>
            <w:r w:rsidRPr="004424BD">
              <w:rPr>
                <w:rFonts w:ascii="Times New Roman" w:eastAsia="Times New Roman" w:hAnsi="Times New Roman" w:cs="Times New Roman"/>
                <w:color w:val="000000"/>
                <w:w w:val="97"/>
                <w:sz w:val="16"/>
                <w:lang w:val="ru-RU"/>
              </w:rPr>
              <w:t xml:space="preserve">Раскрытие сущности терминов: среда жизни, факторы среды; </w:t>
            </w:r>
            <w:r w:rsidRPr="004424BD">
              <w:rPr>
                <w:rFonts w:ascii="Times New Roman" w:hAnsi="Times New Roman" w:cs="Times New Roman"/>
                <w:lang w:val="ru-RU"/>
              </w:rPr>
              <w:br/>
            </w:r>
            <w:r w:rsidRPr="004424BD">
              <w:rPr>
                <w:rFonts w:ascii="Times New Roman" w:eastAsia="Times New Roman" w:hAnsi="Times New Roman" w:cs="Times New Roman"/>
                <w:color w:val="000000"/>
                <w:w w:val="97"/>
                <w:sz w:val="16"/>
                <w:lang w:val="ru-RU"/>
              </w:rPr>
              <w:t xml:space="preserve">Выявление существенных признаков сред обитания: водной, наземно-воздушной, почвенной, организменной; </w:t>
            </w:r>
            <w:r w:rsidRPr="004424BD">
              <w:rPr>
                <w:rFonts w:ascii="Times New Roman" w:hAnsi="Times New Roman" w:cs="Times New Roman"/>
                <w:lang w:val="ru-RU"/>
              </w:rPr>
              <w:br/>
            </w:r>
            <w:r w:rsidRPr="004424BD">
              <w:rPr>
                <w:rFonts w:ascii="Times New Roman" w:eastAsia="Times New Roman" w:hAnsi="Times New Roman" w:cs="Times New Roman"/>
                <w:color w:val="000000"/>
                <w:w w:val="97"/>
                <w:sz w:val="16"/>
                <w:lang w:val="ru-RU"/>
              </w:rPr>
              <w:t xml:space="preserve">Установление взаимосвязей между распространением организмов в разных средах обитания и приспособленностью к ним; </w:t>
            </w:r>
            <w:r w:rsidRPr="004424BD">
              <w:rPr>
                <w:rFonts w:ascii="Times New Roman" w:hAnsi="Times New Roman" w:cs="Times New Roman"/>
                <w:lang w:val="ru-RU"/>
              </w:rPr>
              <w:br/>
            </w:r>
            <w:r w:rsidRPr="004424BD">
              <w:rPr>
                <w:rFonts w:ascii="Times New Roman" w:eastAsia="Times New Roman" w:hAnsi="Times New Roman" w:cs="Times New Roman"/>
                <w:color w:val="000000"/>
                <w:w w:val="97"/>
                <w:sz w:val="16"/>
                <w:lang w:val="ru-RU"/>
              </w:rPr>
              <w:t xml:space="preserve">Объяснение появления приспособлений к среде обитания: обтекаемая форма тела, наличие чешуи и плавников у рыб, крепкий крючковидный клюв и острые, загнутые когти у хищных птиц и др.; </w:t>
            </w:r>
            <w:r w:rsidRPr="004424BD">
              <w:rPr>
                <w:rFonts w:ascii="Times New Roman" w:hAnsi="Times New Roman" w:cs="Times New Roman"/>
                <w:lang w:val="ru-RU"/>
              </w:rPr>
              <w:br/>
            </w:r>
            <w:r w:rsidRPr="004424BD">
              <w:rPr>
                <w:rFonts w:ascii="Times New Roman" w:eastAsia="Times New Roman" w:hAnsi="Times New Roman" w:cs="Times New Roman"/>
                <w:color w:val="000000"/>
                <w:w w:val="97"/>
                <w:sz w:val="16"/>
                <w:lang w:val="ru-RU"/>
              </w:rPr>
              <w:t>Сравнение внешнего вида организмов на натуральных объектах, по таблицам, схемам, описаниям;</w:t>
            </w:r>
          </w:p>
        </w:tc>
        <w:tc>
          <w:tcPr>
            <w:tcW w:w="1299"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8" w:after="0" w:line="245" w:lineRule="auto"/>
              <w:ind w:left="72" w:right="144"/>
              <w:rPr>
                <w:rFonts w:ascii="Times New Roman" w:hAnsi="Times New Roman" w:cs="Times New Roman"/>
              </w:rPr>
            </w:pPr>
            <w:proofErr w:type="spellStart"/>
            <w:r w:rsidRPr="004424BD">
              <w:rPr>
                <w:rFonts w:ascii="Times New Roman" w:eastAsia="Times New Roman" w:hAnsi="Times New Roman" w:cs="Times New Roman"/>
                <w:color w:val="000000"/>
                <w:w w:val="97"/>
                <w:sz w:val="16"/>
              </w:rPr>
              <w:t>Устныйопрос</w:t>
            </w:r>
            <w:proofErr w:type="spellEnd"/>
            <w:r w:rsidRPr="004424BD">
              <w:rPr>
                <w:rFonts w:ascii="Times New Roman" w:eastAsia="Times New Roman" w:hAnsi="Times New Roman" w:cs="Times New Roman"/>
                <w:color w:val="000000"/>
                <w:w w:val="97"/>
                <w:sz w:val="16"/>
              </w:rPr>
              <w:t>;</w:t>
            </w:r>
          </w:p>
        </w:tc>
        <w:tc>
          <w:tcPr>
            <w:tcW w:w="173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pPr>
              <w:autoSpaceDE w:val="0"/>
              <w:autoSpaceDN w:val="0"/>
              <w:spacing w:before="78" w:after="0" w:line="247" w:lineRule="auto"/>
              <w:ind w:left="72" w:right="432"/>
              <w:rPr>
                <w:rFonts w:ascii="Times New Roman" w:hAnsi="Times New Roman" w:cs="Times New Roman"/>
              </w:rPr>
            </w:pPr>
            <w:r w:rsidRPr="004424BD">
              <w:rPr>
                <w:rFonts w:ascii="Times New Roman" w:eastAsia="Times New Roman" w:hAnsi="Times New Roman" w:cs="Times New Roman"/>
                <w:color w:val="000000"/>
                <w:w w:val="97"/>
                <w:sz w:val="16"/>
              </w:rPr>
              <w:t>https://resh.edu.ru/ http://school-</w:t>
            </w:r>
            <w:r w:rsidRPr="004424BD">
              <w:rPr>
                <w:rFonts w:ascii="Times New Roman" w:hAnsi="Times New Roman" w:cs="Times New Roman"/>
              </w:rPr>
              <w:br/>
            </w:r>
            <w:r w:rsidRPr="004424BD">
              <w:rPr>
                <w:rFonts w:ascii="Times New Roman" w:eastAsia="Times New Roman" w:hAnsi="Times New Roman" w:cs="Times New Roman"/>
                <w:color w:val="000000"/>
                <w:w w:val="97"/>
                <w:sz w:val="16"/>
              </w:rPr>
              <w:t>collection.edu.ru/</w:t>
            </w:r>
          </w:p>
        </w:tc>
      </w:tr>
    </w:tbl>
    <w:p w:rsidR="001A31EA" w:rsidRDefault="001A31EA">
      <w:pPr>
        <w:autoSpaceDE w:val="0"/>
        <w:autoSpaceDN w:val="0"/>
        <w:spacing w:after="0" w:line="14" w:lineRule="exact"/>
      </w:pPr>
    </w:p>
    <w:p w:rsidR="001A31EA" w:rsidRDefault="001A31EA">
      <w:pPr>
        <w:sectPr w:rsidR="001A31EA">
          <w:pgSz w:w="16840" w:h="11900"/>
          <w:pgMar w:top="282" w:right="640" w:bottom="802" w:left="666" w:header="720" w:footer="720" w:gutter="0"/>
          <w:cols w:space="720" w:equalWidth="0">
            <w:col w:w="15534" w:space="0"/>
          </w:cols>
          <w:docGrid w:linePitch="360"/>
        </w:sectPr>
      </w:pPr>
    </w:p>
    <w:p w:rsidR="001A31EA" w:rsidRDefault="001A31EA">
      <w:pPr>
        <w:autoSpaceDE w:val="0"/>
        <w:autoSpaceDN w:val="0"/>
        <w:spacing w:after="66" w:line="220" w:lineRule="exact"/>
      </w:pPr>
    </w:p>
    <w:tbl>
      <w:tblPr>
        <w:tblW w:w="0" w:type="auto"/>
        <w:tblInd w:w="6" w:type="dxa"/>
        <w:tblLayout w:type="fixed"/>
        <w:tblLook w:val="04A0"/>
      </w:tblPr>
      <w:tblGrid>
        <w:gridCol w:w="384"/>
        <w:gridCol w:w="1883"/>
        <w:gridCol w:w="567"/>
        <w:gridCol w:w="567"/>
        <w:gridCol w:w="426"/>
        <w:gridCol w:w="1134"/>
        <w:gridCol w:w="7371"/>
        <w:gridCol w:w="1440"/>
        <w:gridCol w:w="1730"/>
      </w:tblGrid>
      <w:tr w:rsidR="001A31EA" w:rsidTr="004424BD">
        <w:trPr>
          <w:trHeight w:hRule="exact" w:val="1884"/>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Default="008952B1">
            <w:pPr>
              <w:autoSpaceDE w:val="0"/>
              <w:autoSpaceDN w:val="0"/>
              <w:spacing w:before="78" w:after="0" w:line="230" w:lineRule="auto"/>
              <w:ind w:left="72"/>
            </w:pPr>
            <w:r>
              <w:rPr>
                <w:rFonts w:ascii="Times New Roman" w:eastAsia="Times New Roman" w:hAnsi="Times New Roman"/>
                <w:color w:val="000000"/>
                <w:w w:val="97"/>
                <w:sz w:val="16"/>
              </w:rPr>
              <w:t>5.</w:t>
            </w:r>
          </w:p>
        </w:tc>
        <w:tc>
          <w:tcPr>
            <w:tcW w:w="1883"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Default="008952B1">
            <w:pPr>
              <w:autoSpaceDE w:val="0"/>
              <w:autoSpaceDN w:val="0"/>
              <w:spacing w:before="78" w:after="0" w:line="230" w:lineRule="auto"/>
              <w:ind w:left="72"/>
            </w:pPr>
            <w:r>
              <w:rPr>
                <w:rFonts w:ascii="Times New Roman" w:eastAsia="Times New Roman" w:hAnsi="Times New Roman"/>
                <w:color w:val="000000"/>
                <w:w w:val="97"/>
                <w:sz w:val="16"/>
              </w:rPr>
              <w:t>Природные сообщества</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Default="008952B1">
            <w:pPr>
              <w:autoSpaceDE w:val="0"/>
              <w:autoSpaceDN w:val="0"/>
              <w:spacing w:before="78" w:after="0" w:line="230" w:lineRule="auto"/>
              <w:ind w:left="72"/>
            </w:pPr>
            <w:r>
              <w:rPr>
                <w:rFonts w:ascii="Times New Roman" w:eastAsia="Times New Roman" w:hAnsi="Times New Roman"/>
                <w:color w:val="000000"/>
                <w:w w:val="97"/>
                <w:sz w:val="16"/>
              </w:rPr>
              <w:t>7</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Default="001A31EA"/>
        </w:tc>
        <w:tc>
          <w:tcPr>
            <w:tcW w:w="42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Default="008952B1">
            <w:pPr>
              <w:autoSpaceDE w:val="0"/>
              <w:autoSpaceDN w:val="0"/>
              <w:spacing w:before="78" w:after="0" w:line="230" w:lineRule="auto"/>
              <w:ind w:left="72"/>
            </w:pPr>
            <w:r>
              <w:rPr>
                <w:rFonts w:ascii="Times New Roman" w:eastAsia="Times New Roman" w:hAnsi="Times New Roman"/>
                <w:color w:val="000000"/>
                <w:w w:val="97"/>
                <w:sz w:val="16"/>
              </w:rPr>
              <w:t>1</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44A9E" w:rsidRPr="004424BD" w:rsidRDefault="00E44A9E" w:rsidP="005C58F9">
            <w:pPr>
              <w:rPr>
                <w:rFonts w:ascii="Times New Roman" w:hAnsi="Times New Roman" w:cs="Times New Roman"/>
                <w:sz w:val="16"/>
                <w:szCs w:val="16"/>
                <w:lang w:val="ru-RU"/>
              </w:rPr>
            </w:pPr>
            <w:r w:rsidRPr="004424BD">
              <w:rPr>
                <w:rFonts w:ascii="Times New Roman" w:hAnsi="Times New Roman" w:cs="Times New Roman"/>
                <w:sz w:val="16"/>
                <w:szCs w:val="16"/>
                <w:lang w:val="ru-RU"/>
              </w:rPr>
              <w:t>06.03-08.04. 17.04-29.04.</w:t>
            </w:r>
          </w:p>
        </w:tc>
        <w:tc>
          <w:tcPr>
            <w:tcW w:w="7371"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5C58F9" w:rsidRDefault="008952B1">
            <w:pPr>
              <w:autoSpaceDE w:val="0"/>
              <w:autoSpaceDN w:val="0"/>
              <w:spacing w:before="78" w:after="0" w:line="252" w:lineRule="auto"/>
              <w:ind w:left="72"/>
              <w:rPr>
                <w:lang w:val="ru-RU"/>
              </w:rPr>
            </w:pPr>
            <w:proofErr w:type="gramStart"/>
            <w:r w:rsidRPr="005C58F9">
              <w:rPr>
                <w:rFonts w:ascii="Times New Roman" w:eastAsia="Times New Roman" w:hAnsi="Times New Roman"/>
                <w:color w:val="000000"/>
                <w:w w:val="97"/>
                <w:sz w:val="16"/>
                <w:lang w:val="ru-RU"/>
              </w:rPr>
              <w:t xml:space="preserve">Раскрытие сущности терминов: природное и искусственное сообщество, цепи и сети питания; </w:t>
            </w:r>
            <w:r w:rsidRPr="005C58F9">
              <w:rPr>
                <w:lang w:val="ru-RU"/>
              </w:rPr>
              <w:br/>
            </w:r>
            <w:r w:rsidRPr="005C58F9">
              <w:rPr>
                <w:rFonts w:ascii="Times New Roman" w:eastAsia="Times New Roman" w:hAnsi="Times New Roman"/>
                <w:color w:val="000000"/>
                <w:w w:val="97"/>
                <w:sz w:val="16"/>
                <w:lang w:val="ru-RU"/>
              </w:rPr>
              <w:t xml:space="preserve">Анализ групп организмов в природных сообществах: производители, потребители, </w:t>
            </w:r>
            <w:r w:rsidRPr="005C58F9">
              <w:rPr>
                <w:lang w:val="ru-RU"/>
              </w:rPr>
              <w:br/>
            </w:r>
            <w:r w:rsidRPr="005C58F9">
              <w:rPr>
                <w:rFonts w:ascii="Times New Roman" w:eastAsia="Times New Roman" w:hAnsi="Times New Roman"/>
                <w:color w:val="000000"/>
                <w:w w:val="97"/>
                <w:sz w:val="16"/>
                <w:lang w:val="ru-RU"/>
              </w:rPr>
              <w:t xml:space="preserve">разрушители органических веществ; </w:t>
            </w:r>
            <w:r w:rsidRPr="005C58F9">
              <w:rPr>
                <w:lang w:val="ru-RU"/>
              </w:rPr>
              <w:br/>
            </w:r>
            <w:r w:rsidRPr="005C58F9">
              <w:rPr>
                <w:rFonts w:ascii="Times New Roman" w:eastAsia="Times New Roman" w:hAnsi="Times New Roman"/>
                <w:color w:val="000000"/>
                <w:w w:val="97"/>
                <w:sz w:val="16"/>
                <w:lang w:val="ru-RU"/>
              </w:rPr>
              <w:t>Выявление существенных признаков природных сообществ организмов (лес, пруд, озеро и т.</w:t>
            </w:r>
            <w:proofErr w:type="gramEnd"/>
          </w:p>
          <w:p w:rsidR="001A31EA" w:rsidRPr="005C58F9" w:rsidRDefault="008952B1">
            <w:pPr>
              <w:autoSpaceDE w:val="0"/>
              <w:autoSpaceDN w:val="0"/>
              <w:spacing w:before="20" w:after="0" w:line="250" w:lineRule="auto"/>
              <w:ind w:left="72" w:right="144"/>
              <w:rPr>
                <w:lang w:val="ru-RU"/>
              </w:rPr>
            </w:pPr>
            <w:r w:rsidRPr="005C58F9">
              <w:rPr>
                <w:rFonts w:ascii="Times New Roman" w:eastAsia="Times New Roman" w:hAnsi="Times New Roman"/>
                <w:color w:val="000000"/>
                <w:w w:val="97"/>
                <w:sz w:val="16"/>
                <w:lang w:val="ru-RU"/>
              </w:rPr>
              <w:t xml:space="preserve">д.); </w:t>
            </w:r>
            <w:r w:rsidRPr="005C58F9">
              <w:rPr>
                <w:lang w:val="ru-RU"/>
              </w:rPr>
              <w:br/>
            </w:r>
            <w:r w:rsidRPr="005C58F9">
              <w:rPr>
                <w:rFonts w:ascii="Times New Roman" w:eastAsia="Times New Roman" w:hAnsi="Times New Roman"/>
                <w:color w:val="000000"/>
                <w:w w:val="97"/>
                <w:sz w:val="16"/>
                <w:lang w:val="ru-RU"/>
              </w:rPr>
              <w:t>Анализ искусственного и природного сообществ, выявление их отличительных признаков; Исследование жизни организмов по сезонам, зависимость сезонных явлений от факторов неживой природы;</w:t>
            </w:r>
          </w:p>
        </w:tc>
        <w:tc>
          <w:tcPr>
            <w:tcW w:w="144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Default="008952B1">
            <w:pPr>
              <w:autoSpaceDE w:val="0"/>
              <w:autoSpaceDN w:val="0"/>
              <w:spacing w:before="78" w:after="0" w:line="245" w:lineRule="auto"/>
              <w:ind w:left="72" w:right="144"/>
            </w:pPr>
            <w:proofErr w:type="spellStart"/>
            <w:r>
              <w:rPr>
                <w:rFonts w:ascii="Times New Roman" w:eastAsia="Times New Roman" w:hAnsi="Times New Roman"/>
                <w:color w:val="000000"/>
                <w:w w:val="97"/>
                <w:sz w:val="16"/>
              </w:rPr>
              <w:t>Устныйопрос</w:t>
            </w:r>
            <w:proofErr w:type="spellEnd"/>
            <w:r>
              <w:rPr>
                <w:rFonts w:ascii="Times New Roman" w:eastAsia="Times New Roman" w:hAnsi="Times New Roman"/>
                <w:color w:val="000000"/>
                <w:w w:val="97"/>
                <w:sz w:val="16"/>
              </w:rPr>
              <w:t>;</w:t>
            </w:r>
          </w:p>
        </w:tc>
        <w:tc>
          <w:tcPr>
            <w:tcW w:w="173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Default="008952B1">
            <w:pPr>
              <w:autoSpaceDE w:val="0"/>
              <w:autoSpaceDN w:val="0"/>
              <w:spacing w:before="78" w:after="0" w:line="247" w:lineRule="auto"/>
              <w:ind w:left="72" w:right="432"/>
            </w:pPr>
            <w:r>
              <w:rPr>
                <w:rFonts w:ascii="Times New Roman" w:eastAsia="Times New Roman" w:hAnsi="Times New Roman"/>
                <w:color w:val="000000"/>
                <w:w w:val="97"/>
                <w:sz w:val="16"/>
              </w:rPr>
              <w:t>https://resh.edu.ru/ http://school-</w:t>
            </w:r>
            <w:r>
              <w:br/>
            </w:r>
            <w:r>
              <w:rPr>
                <w:rFonts w:ascii="Times New Roman" w:eastAsia="Times New Roman" w:hAnsi="Times New Roman"/>
                <w:color w:val="000000"/>
                <w:w w:val="97"/>
                <w:sz w:val="16"/>
              </w:rPr>
              <w:t>collection.edu.ru/</w:t>
            </w:r>
          </w:p>
        </w:tc>
      </w:tr>
      <w:tr w:rsidR="001A31EA" w:rsidTr="004424BD">
        <w:trPr>
          <w:trHeight w:hRule="exact" w:val="1310"/>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Default="008952B1">
            <w:pPr>
              <w:autoSpaceDE w:val="0"/>
              <w:autoSpaceDN w:val="0"/>
              <w:spacing w:before="80" w:after="0" w:line="230" w:lineRule="auto"/>
              <w:ind w:left="72"/>
            </w:pPr>
            <w:r>
              <w:rPr>
                <w:rFonts w:ascii="Times New Roman" w:eastAsia="Times New Roman" w:hAnsi="Times New Roman"/>
                <w:color w:val="000000"/>
                <w:w w:val="97"/>
                <w:sz w:val="16"/>
              </w:rPr>
              <w:t>6.</w:t>
            </w:r>
          </w:p>
        </w:tc>
        <w:tc>
          <w:tcPr>
            <w:tcW w:w="1883"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Default="008952B1">
            <w:pPr>
              <w:autoSpaceDE w:val="0"/>
              <w:autoSpaceDN w:val="0"/>
              <w:spacing w:before="80" w:after="0" w:line="230" w:lineRule="auto"/>
              <w:ind w:left="72"/>
            </w:pPr>
            <w:r>
              <w:rPr>
                <w:rFonts w:ascii="Times New Roman" w:eastAsia="Times New Roman" w:hAnsi="Times New Roman"/>
                <w:color w:val="000000"/>
                <w:w w:val="97"/>
                <w:sz w:val="16"/>
              </w:rPr>
              <w:t>Живая природа и человек</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Default="008952B1">
            <w:pPr>
              <w:autoSpaceDE w:val="0"/>
              <w:autoSpaceDN w:val="0"/>
              <w:spacing w:before="80" w:after="0" w:line="230" w:lineRule="auto"/>
              <w:ind w:left="72"/>
            </w:pPr>
            <w:r>
              <w:rPr>
                <w:rFonts w:ascii="Times New Roman" w:eastAsia="Times New Roman" w:hAnsi="Times New Roman"/>
                <w:color w:val="000000"/>
                <w:w w:val="97"/>
                <w:sz w:val="16"/>
              </w:rPr>
              <w:t>4</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Default="001A31EA"/>
        </w:tc>
        <w:tc>
          <w:tcPr>
            <w:tcW w:w="42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Default="001A31EA"/>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E44A9E" w:rsidP="00E44A9E">
            <w:pPr>
              <w:rPr>
                <w:rFonts w:ascii="Times New Roman" w:hAnsi="Times New Roman" w:cs="Times New Roman"/>
                <w:sz w:val="16"/>
                <w:szCs w:val="16"/>
                <w:lang w:val="ru-RU"/>
              </w:rPr>
            </w:pPr>
            <w:r w:rsidRPr="004424BD">
              <w:rPr>
                <w:rFonts w:ascii="Times New Roman" w:hAnsi="Times New Roman" w:cs="Times New Roman"/>
                <w:sz w:val="16"/>
                <w:szCs w:val="16"/>
                <w:lang w:val="ru-RU"/>
              </w:rPr>
              <w:t>01.05-</w:t>
            </w:r>
            <w:r w:rsidR="005C58F9" w:rsidRPr="004424BD">
              <w:rPr>
                <w:rFonts w:ascii="Times New Roman" w:hAnsi="Times New Roman" w:cs="Times New Roman"/>
                <w:sz w:val="16"/>
                <w:szCs w:val="16"/>
                <w:lang w:val="ru-RU"/>
              </w:rPr>
              <w:t>2</w:t>
            </w:r>
            <w:r w:rsidRPr="004424BD">
              <w:rPr>
                <w:rFonts w:ascii="Times New Roman" w:hAnsi="Times New Roman" w:cs="Times New Roman"/>
                <w:sz w:val="16"/>
                <w:szCs w:val="16"/>
                <w:lang w:val="ru-RU"/>
              </w:rPr>
              <w:t>7</w:t>
            </w:r>
            <w:r w:rsidR="005C58F9" w:rsidRPr="004424BD">
              <w:rPr>
                <w:rFonts w:ascii="Times New Roman" w:hAnsi="Times New Roman" w:cs="Times New Roman"/>
                <w:sz w:val="16"/>
                <w:szCs w:val="16"/>
                <w:lang w:val="ru-RU"/>
              </w:rPr>
              <w:t>.05.</w:t>
            </w:r>
          </w:p>
        </w:tc>
        <w:tc>
          <w:tcPr>
            <w:tcW w:w="7371"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5C58F9" w:rsidRDefault="008952B1">
            <w:pPr>
              <w:autoSpaceDE w:val="0"/>
              <w:autoSpaceDN w:val="0"/>
              <w:spacing w:before="80" w:after="0" w:line="252" w:lineRule="auto"/>
              <w:ind w:left="72"/>
              <w:rPr>
                <w:lang w:val="ru-RU"/>
              </w:rPr>
            </w:pPr>
            <w:r w:rsidRPr="005C58F9">
              <w:rPr>
                <w:rFonts w:ascii="Times New Roman" w:eastAsia="Times New Roman" w:hAnsi="Times New Roman"/>
                <w:color w:val="000000"/>
                <w:w w:val="97"/>
                <w:sz w:val="16"/>
                <w:lang w:val="ru-RU"/>
              </w:rPr>
              <w:t xml:space="preserve">Анализ и оценивание влияния хозяйственной деятельности людей на природу; </w:t>
            </w:r>
            <w:r w:rsidRPr="005C58F9">
              <w:rPr>
                <w:lang w:val="ru-RU"/>
              </w:rPr>
              <w:br/>
            </w:r>
            <w:r w:rsidRPr="005C58F9">
              <w:rPr>
                <w:rFonts w:ascii="Times New Roman" w:eastAsia="Times New Roman" w:hAnsi="Times New Roman"/>
                <w:color w:val="000000"/>
                <w:w w:val="97"/>
                <w:sz w:val="16"/>
                <w:lang w:val="ru-RU"/>
              </w:rPr>
              <w:t xml:space="preserve">Аргументирование введения рационального природопользования и применение безотходных технологий (утилизация отходов производства и бытового мусора); </w:t>
            </w:r>
            <w:r w:rsidRPr="005C58F9">
              <w:rPr>
                <w:lang w:val="ru-RU"/>
              </w:rPr>
              <w:br/>
            </w:r>
            <w:r w:rsidRPr="005C58F9">
              <w:rPr>
                <w:rFonts w:ascii="Times New Roman" w:eastAsia="Times New Roman" w:hAnsi="Times New Roman"/>
                <w:color w:val="000000"/>
                <w:w w:val="97"/>
                <w:sz w:val="16"/>
                <w:lang w:val="ru-RU"/>
              </w:rPr>
              <w:t xml:space="preserve">Определение роли человека в природе, зависимости его здоровья от состояния окружающей среды; </w:t>
            </w:r>
            <w:r w:rsidRPr="005C58F9">
              <w:rPr>
                <w:lang w:val="ru-RU"/>
              </w:rPr>
              <w:br/>
            </w:r>
            <w:r w:rsidRPr="005C58F9">
              <w:rPr>
                <w:rFonts w:ascii="Times New Roman" w:eastAsia="Times New Roman" w:hAnsi="Times New Roman"/>
                <w:color w:val="000000"/>
                <w:w w:val="97"/>
                <w:sz w:val="16"/>
                <w:lang w:val="ru-RU"/>
              </w:rPr>
              <w:t>Обоснование правил поведения человека в природе;</w:t>
            </w:r>
          </w:p>
        </w:tc>
        <w:tc>
          <w:tcPr>
            <w:tcW w:w="144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Default="008952B1">
            <w:pPr>
              <w:autoSpaceDE w:val="0"/>
              <w:autoSpaceDN w:val="0"/>
              <w:spacing w:before="80" w:after="0" w:line="245" w:lineRule="auto"/>
              <w:ind w:left="72" w:right="144"/>
            </w:pPr>
            <w:proofErr w:type="spellStart"/>
            <w:r>
              <w:rPr>
                <w:rFonts w:ascii="Times New Roman" w:eastAsia="Times New Roman" w:hAnsi="Times New Roman"/>
                <w:color w:val="000000"/>
                <w:w w:val="97"/>
                <w:sz w:val="16"/>
              </w:rPr>
              <w:t>Устныйопрос</w:t>
            </w:r>
            <w:proofErr w:type="spellEnd"/>
            <w:r>
              <w:rPr>
                <w:rFonts w:ascii="Times New Roman" w:eastAsia="Times New Roman" w:hAnsi="Times New Roman"/>
                <w:color w:val="000000"/>
                <w:w w:val="97"/>
                <w:sz w:val="16"/>
              </w:rPr>
              <w:t>;</w:t>
            </w:r>
          </w:p>
        </w:tc>
        <w:tc>
          <w:tcPr>
            <w:tcW w:w="173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Default="008952B1">
            <w:pPr>
              <w:autoSpaceDE w:val="0"/>
              <w:autoSpaceDN w:val="0"/>
              <w:spacing w:before="80" w:after="0" w:line="250" w:lineRule="auto"/>
              <w:ind w:left="72" w:right="432"/>
            </w:pPr>
            <w:r>
              <w:rPr>
                <w:rFonts w:ascii="Times New Roman" w:eastAsia="Times New Roman" w:hAnsi="Times New Roman"/>
                <w:color w:val="000000"/>
                <w:w w:val="97"/>
                <w:sz w:val="16"/>
              </w:rPr>
              <w:t>https://resh.edu.ru/ http://school-</w:t>
            </w:r>
            <w:r>
              <w:br/>
            </w:r>
            <w:r>
              <w:rPr>
                <w:rFonts w:ascii="Times New Roman" w:eastAsia="Times New Roman" w:hAnsi="Times New Roman"/>
                <w:color w:val="000000"/>
                <w:w w:val="97"/>
                <w:sz w:val="16"/>
              </w:rPr>
              <w:t>collection.edu.ru/</w:t>
            </w:r>
          </w:p>
        </w:tc>
      </w:tr>
      <w:tr w:rsidR="001A31EA" w:rsidTr="004424BD">
        <w:trPr>
          <w:trHeight w:hRule="exact" w:val="348"/>
        </w:trPr>
        <w:tc>
          <w:tcPr>
            <w:tcW w:w="226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Default="008952B1">
            <w:pPr>
              <w:autoSpaceDE w:val="0"/>
              <w:autoSpaceDN w:val="0"/>
              <w:spacing w:before="76" w:after="0" w:line="233" w:lineRule="auto"/>
              <w:ind w:left="72"/>
            </w:pPr>
            <w:r>
              <w:rPr>
                <w:rFonts w:ascii="Times New Roman" w:eastAsia="Times New Roman" w:hAnsi="Times New Roman"/>
                <w:color w:val="000000"/>
                <w:w w:val="97"/>
                <w:sz w:val="16"/>
              </w:rPr>
              <w:t>Резервное время</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Default="008952B1">
            <w:pPr>
              <w:autoSpaceDE w:val="0"/>
              <w:autoSpaceDN w:val="0"/>
              <w:spacing w:before="76" w:after="0" w:line="233" w:lineRule="auto"/>
              <w:ind w:left="72"/>
            </w:pPr>
            <w:r>
              <w:rPr>
                <w:rFonts w:ascii="Times New Roman" w:eastAsia="Times New Roman" w:hAnsi="Times New Roman"/>
                <w:color w:val="000000"/>
                <w:w w:val="97"/>
                <w:sz w:val="16"/>
              </w:rPr>
              <w:t>1</w:t>
            </w:r>
          </w:p>
        </w:tc>
        <w:tc>
          <w:tcPr>
            <w:tcW w:w="12668"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Default="001A31EA"/>
        </w:tc>
      </w:tr>
      <w:tr w:rsidR="001A31EA" w:rsidTr="004424BD">
        <w:trPr>
          <w:trHeight w:hRule="exact" w:val="520"/>
        </w:trPr>
        <w:tc>
          <w:tcPr>
            <w:tcW w:w="226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5C58F9" w:rsidRDefault="008952B1">
            <w:pPr>
              <w:autoSpaceDE w:val="0"/>
              <w:autoSpaceDN w:val="0"/>
              <w:spacing w:before="78" w:after="0" w:line="245" w:lineRule="auto"/>
              <w:ind w:left="72" w:right="288"/>
              <w:rPr>
                <w:lang w:val="ru-RU"/>
              </w:rPr>
            </w:pPr>
            <w:r w:rsidRPr="005C58F9">
              <w:rPr>
                <w:rFonts w:ascii="Times New Roman" w:eastAsia="Times New Roman" w:hAnsi="Times New Roman"/>
                <w:color w:val="000000"/>
                <w:w w:val="97"/>
                <w:sz w:val="16"/>
                <w:lang w:val="ru-RU"/>
              </w:rPr>
              <w:t>ОБЩЕЕ КОЛИЧЕСТВО ЧАСОВ ПО ПРОГРАММЕ</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Default="008952B1">
            <w:pPr>
              <w:autoSpaceDE w:val="0"/>
              <w:autoSpaceDN w:val="0"/>
              <w:spacing w:before="78" w:after="0" w:line="230" w:lineRule="auto"/>
              <w:ind w:left="72"/>
            </w:pPr>
            <w:r>
              <w:rPr>
                <w:rFonts w:ascii="Times New Roman" w:eastAsia="Times New Roman" w:hAnsi="Times New Roman"/>
                <w:color w:val="000000"/>
                <w:w w:val="97"/>
                <w:sz w:val="16"/>
              </w:rPr>
              <w:t>34</w:t>
            </w:r>
          </w:p>
        </w:tc>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Default="008952B1">
            <w:pPr>
              <w:autoSpaceDE w:val="0"/>
              <w:autoSpaceDN w:val="0"/>
              <w:spacing w:before="78" w:after="0" w:line="230" w:lineRule="auto"/>
              <w:ind w:left="72"/>
            </w:pPr>
            <w:r>
              <w:rPr>
                <w:rFonts w:ascii="Times New Roman" w:eastAsia="Times New Roman" w:hAnsi="Times New Roman"/>
                <w:color w:val="000000"/>
                <w:w w:val="97"/>
                <w:sz w:val="16"/>
              </w:rPr>
              <w:t>0</w:t>
            </w:r>
          </w:p>
        </w:tc>
        <w:tc>
          <w:tcPr>
            <w:tcW w:w="42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Default="008952B1">
            <w:pPr>
              <w:autoSpaceDE w:val="0"/>
              <w:autoSpaceDN w:val="0"/>
              <w:spacing w:before="78" w:after="0" w:line="230" w:lineRule="auto"/>
              <w:ind w:left="72"/>
            </w:pPr>
            <w:r>
              <w:rPr>
                <w:rFonts w:ascii="Times New Roman" w:eastAsia="Times New Roman" w:hAnsi="Times New Roman"/>
                <w:color w:val="000000"/>
                <w:w w:val="97"/>
                <w:sz w:val="16"/>
              </w:rPr>
              <w:t>7</w:t>
            </w:r>
          </w:p>
        </w:tc>
        <w:tc>
          <w:tcPr>
            <w:tcW w:w="11675"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Default="001A31EA"/>
        </w:tc>
      </w:tr>
    </w:tbl>
    <w:p w:rsidR="001A31EA" w:rsidRDefault="001A31EA">
      <w:pPr>
        <w:autoSpaceDE w:val="0"/>
        <w:autoSpaceDN w:val="0"/>
        <w:spacing w:after="0" w:line="14" w:lineRule="exact"/>
      </w:pPr>
    </w:p>
    <w:p w:rsidR="001A31EA" w:rsidRDefault="001A31EA">
      <w:pPr>
        <w:sectPr w:rsidR="001A31EA">
          <w:pgSz w:w="16840" w:h="11900"/>
          <w:pgMar w:top="284" w:right="640" w:bottom="1440" w:left="666" w:header="720" w:footer="720" w:gutter="0"/>
          <w:cols w:space="720" w:equalWidth="0">
            <w:col w:w="15534" w:space="0"/>
          </w:cols>
          <w:docGrid w:linePitch="360"/>
        </w:sectPr>
      </w:pPr>
    </w:p>
    <w:p w:rsidR="001A31EA" w:rsidRDefault="001A31EA">
      <w:pPr>
        <w:autoSpaceDE w:val="0"/>
        <w:autoSpaceDN w:val="0"/>
        <w:spacing w:after="78" w:line="220" w:lineRule="exact"/>
      </w:pPr>
    </w:p>
    <w:p w:rsidR="001A31EA" w:rsidRDefault="008952B1">
      <w:pPr>
        <w:autoSpaceDE w:val="0"/>
        <w:autoSpaceDN w:val="0"/>
        <w:spacing w:after="320" w:line="230" w:lineRule="auto"/>
      </w:pPr>
      <w:r>
        <w:rPr>
          <w:rFonts w:ascii="Times New Roman" w:eastAsia="Times New Roman" w:hAnsi="Times New Roman"/>
          <w:b/>
          <w:color w:val="000000"/>
          <w:sz w:val="24"/>
        </w:rPr>
        <w:t>ПОУРОЧНОЕ ПЛАНИРОВАНИЕ</w:t>
      </w:r>
    </w:p>
    <w:tbl>
      <w:tblPr>
        <w:tblW w:w="0" w:type="auto"/>
        <w:tblInd w:w="6" w:type="dxa"/>
        <w:tblLayout w:type="fixed"/>
        <w:tblLook w:val="04A0"/>
      </w:tblPr>
      <w:tblGrid>
        <w:gridCol w:w="504"/>
        <w:gridCol w:w="3890"/>
        <w:gridCol w:w="708"/>
        <w:gridCol w:w="1276"/>
        <w:gridCol w:w="1364"/>
        <w:gridCol w:w="1164"/>
        <w:gridCol w:w="1646"/>
      </w:tblGrid>
      <w:tr w:rsidR="001A31EA" w:rsidRPr="004424BD" w:rsidTr="004424BD">
        <w:trPr>
          <w:trHeight w:hRule="exact" w:val="492"/>
        </w:trPr>
        <w:tc>
          <w:tcPr>
            <w:tcW w:w="50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b/>
                <w:color w:val="000000"/>
                <w:sz w:val="18"/>
                <w:szCs w:val="18"/>
              </w:rPr>
              <w:t>№</w:t>
            </w:r>
            <w:r w:rsidRPr="004424BD">
              <w:rPr>
                <w:sz w:val="18"/>
                <w:szCs w:val="18"/>
              </w:rPr>
              <w:br/>
            </w:r>
            <w:r w:rsidRPr="004424BD">
              <w:rPr>
                <w:rFonts w:ascii="Times New Roman" w:eastAsia="Times New Roman" w:hAnsi="Times New Roman"/>
                <w:b/>
                <w:color w:val="000000"/>
                <w:sz w:val="18"/>
                <w:szCs w:val="18"/>
              </w:rPr>
              <w:t>п/п</w:t>
            </w:r>
          </w:p>
        </w:tc>
        <w:tc>
          <w:tcPr>
            <w:tcW w:w="389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b/>
                <w:color w:val="000000"/>
                <w:sz w:val="18"/>
                <w:szCs w:val="18"/>
              </w:rPr>
              <w:t>Тема урока</w:t>
            </w:r>
          </w:p>
        </w:tc>
        <w:tc>
          <w:tcPr>
            <w:tcW w:w="3348"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b/>
                <w:color w:val="000000"/>
                <w:sz w:val="18"/>
                <w:szCs w:val="18"/>
              </w:rPr>
              <w:t>Количество часов</w:t>
            </w:r>
          </w:p>
        </w:tc>
        <w:tc>
          <w:tcPr>
            <w:tcW w:w="116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b/>
                <w:color w:val="000000"/>
                <w:sz w:val="18"/>
                <w:szCs w:val="18"/>
              </w:rPr>
              <w:t xml:space="preserve">Дата </w:t>
            </w:r>
            <w:r w:rsidRPr="004424BD">
              <w:rPr>
                <w:sz w:val="18"/>
                <w:szCs w:val="18"/>
              </w:rPr>
              <w:br/>
            </w:r>
            <w:r w:rsidRPr="004424BD">
              <w:rPr>
                <w:rFonts w:ascii="Times New Roman" w:eastAsia="Times New Roman" w:hAnsi="Times New Roman"/>
                <w:b/>
                <w:color w:val="000000"/>
                <w:sz w:val="18"/>
                <w:szCs w:val="18"/>
              </w:rPr>
              <w:t>изучения</w:t>
            </w:r>
          </w:p>
        </w:tc>
        <w:tc>
          <w:tcPr>
            <w:tcW w:w="164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b/>
                <w:color w:val="000000"/>
                <w:sz w:val="18"/>
                <w:szCs w:val="18"/>
              </w:rPr>
              <w:t xml:space="preserve">Виды, </w:t>
            </w:r>
            <w:r w:rsidRPr="004424BD">
              <w:rPr>
                <w:sz w:val="18"/>
                <w:szCs w:val="18"/>
              </w:rPr>
              <w:br/>
            </w:r>
            <w:r w:rsidRPr="004424BD">
              <w:rPr>
                <w:rFonts w:ascii="Times New Roman" w:eastAsia="Times New Roman" w:hAnsi="Times New Roman"/>
                <w:b/>
                <w:color w:val="000000"/>
                <w:sz w:val="18"/>
                <w:szCs w:val="18"/>
              </w:rPr>
              <w:t xml:space="preserve">формы </w:t>
            </w:r>
            <w:r w:rsidRPr="004424BD">
              <w:rPr>
                <w:sz w:val="18"/>
                <w:szCs w:val="18"/>
              </w:rPr>
              <w:br/>
            </w:r>
            <w:r w:rsidRPr="004424BD">
              <w:rPr>
                <w:rFonts w:ascii="Times New Roman" w:eastAsia="Times New Roman" w:hAnsi="Times New Roman"/>
                <w:b/>
                <w:color w:val="000000"/>
                <w:sz w:val="18"/>
                <w:szCs w:val="18"/>
              </w:rPr>
              <w:t>контроля</w:t>
            </w:r>
          </w:p>
        </w:tc>
      </w:tr>
      <w:tr w:rsidR="001A31EA" w:rsidRPr="004424BD" w:rsidTr="004424BD">
        <w:trPr>
          <w:trHeight w:hRule="exact" w:val="828"/>
        </w:trPr>
        <w:tc>
          <w:tcPr>
            <w:tcW w:w="504" w:type="dxa"/>
            <w:vMerge/>
            <w:tcBorders>
              <w:top w:val="single" w:sz="4" w:space="0" w:color="000000"/>
              <w:left w:val="single" w:sz="4" w:space="0" w:color="000000"/>
              <w:bottom w:val="single" w:sz="4" w:space="0" w:color="000000"/>
              <w:right w:val="single" w:sz="4" w:space="0" w:color="000000"/>
            </w:tcBorders>
          </w:tcPr>
          <w:p w:rsidR="001A31EA" w:rsidRPr="004424BD" w:rsidRDefault="001A31EA" w:rsidP="004424BD">
            <w:pPr>
              <w:spacing w:after="0" w:line="240" w:lineRule="auto"/>
              <w:ind w:left="57" w:right="57"/>
              <w:rPr>
                <w:sz w:val="18"/>
                <w:szCs w:val="18"/>
              </w:rPr>
            </w:pPr>
          </w:p>
        </w:tc>
        <w:tc>
          <w:tcPr>
            <w:tcW w:w="3890" w:type="dxa"/>
            <w:vMerge/>
            <w:tcBorders>
              <w:top w:val="single" w:sz="4" w:space="0" w:color="000000"/>
              <w:left w:val="single" w:sz="4" w:space="0" w:color="000000"/>
              <w:bottom w:val="single" w:sz="4" w:space="0" w:color="000000"/>
              <w:right w:val="single" w:sz="4" w:space="0" w:color="000000"/>
            </w:tcBorders>
          </w:tcPr>
          <w:p w:rsidR="001A31EA" w:rsidRPr="004424BD" w:rsidRDefault="001A31EA" w:rsidP="004424BD">
            <w:pPr>
              <w:spacing w:after="0" w:line="240" w:lineRule="auto"/>
              <w:ind w:left="57" w:right="57"/>
              <w:rPr>
                <w:sz w:val="18"/>
                <w:szCs w:val="18"/>
              </w:rPr>
            </w:pP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b/>
                <w:color w:val="000000"/>
                <w:sz w:val="18"/>
                <w:szCs w:val="18"/>
              </w:rPr>
              <w:t xml:space="preserve">всего </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b/>
                <w:color w:val="000000"/>
                <w:sz w:val="18"/>
                <w:szCs w:val="18"/>
              </w:rPr>
              <w:t>контрольные работы</w:t>
            </w:r>
          </w:p>
        </w:tc>
        <w:tc>
          <w:tcPr>
            <w:tcW w:w="13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b/>
                <w:color w:val="000000"/>
                <w:sz w:val="18"/>
                <w:szCs w:val="18"/>
              </w:rPr>
              <w:t>практические работы</w:t>
            </w:r>
          </w:p>
        </w:tc>
        <w:tc>
          <w:tcPr>
            <w:tcW w:w="1164" w:type="dxa"/>
            <w:vMerge/>
            <w:tcBorders>
              <w:top w:val="single" w:sz="4" w:space="0" w:color="000000"/>
              <w:left w:val="single" w:sz="4" w:space="0" w:color="000000"/>
              <w:bottom w:val="single" w:sz="4" w:space="0" w:color="000000"/>
              <w:right w:val="single" w:sz="4" w:space="0" w:color="000000"/>
            </w:tcBorders>
          </w:tcPr>
          <w:p w:rsidR="001A31EA" w:rsidRPr="004424BD" w:rsidRDefault="001A31EA" w:rsidP="004424BD">
            <w:pPr>
              <w:spacing w:after="0" w:line="240" w:lineRule="auto"/>
              <w:ind w:left="57" w:right="57"/>
              <w:rPr>
                <w:sz w:val="18"/>
                <w:szCs w:val="18"/>
              </w:rPr>
            </w:pPr>
          </w:p>
        </w:tc>
        <w:tc>
          <w:tcPr>
            <w:tcW w:w="1646" w:type="dxa"/>
            <w:vMerge/>
            <w:tcBorders>
              <w:top w:val="single" w:sz="4" w:space="0" w:color="000000"/>
              <w:left w:val="single" w:sz="4" w:space="0" w:color="000000"/>
              <w:bottom w:val="single" w:sz="4" w:space="0" w:color="000000"/>
              <w:right w:val="single" w:sz="4" w:space="0" w:color="000000"/>
            </w:tcBorders>
          </w:tcPr>
          <w:p w:rsidR="001A31EA" w:rsidRPr="004424BD" w:rsidRDefault="001A31EA" w:rsidP="004424BD">
            <w:pPr>
              <w:spacing w:after="0" w:line="240" w:lineRule="auto"/>
              <w:ind w:left="57" w:right="57"/>
              <w:rPr>
                <w:sz w:val="18"/>
                <w:szCs w:val="18"/>
              </w:rPr>
            </w:pPr>
          </w:p>
        </w:tc>
      </w:tr>
      <w:tr w:rsidR="001A31EA" w:rsidRPr="004424BD" w:rsidTr="004424BD">
        <w:trPr>
          <w:trHeight w:hRule="exact" w:val="55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color w:val="000000"/>
                <w:sz w:val="18"/>
                <w:szCs w:val="18"/>
              </w:rPr>
              <w:t>1.</w:t>
            </w:r>
          </w:p>
        </w:tc>
        <w:tc>
          <w:tcPr>
            <w:tcW w:w="389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lang w:val="ru-RU"/>
              </w:rPr>
            </w:pPr>
            <w:r w:rsidRPr="004424BD">
              <w:rPr>
                <w:rFonts w:ascii="Times New Roman" w:eastAsia="Times New Roman" w:hAnsi="Times New Roman"/>
                <w:color w:val="000000"/>
                <w:sz w:val="18"/>
                <w:szCs w:val="18"/>
                <w:lang w:val="ru-RU"/>
              </w:rPr>
              <w:t>Понятие о жизни. Признаки живого. Живая и неживая природа — единое целое.</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color w:val="000000"/>
                <w:sz w:val="18"/>
                <w:szCs w:val="18"/>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18"/>
                <w:szCs w:val="18"/>
              </w:rPr>
            </w:pPr>
          </w:p>
        </w:tc>
        <w:tc>
          <w:tcPr>
            <w:tcW w:w="13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18"/>
                <w:szCs w:val="18"/>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18"/>
                <w:szCs w:val="18"/>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color w:val="000000"/>
                <w:sz w:val="18"/>
                <w:szCs w:val="18"/>
              </w:rPr>
              <w:t xml:space="preserve">Устный </w:t>
            </w:r>
            <w:r w:rsidRPr="004424BD">
              <w:rPr>
                <w:sz w:val="18"/>
                <w:szCs w:val="18"/>
              </w:rPr>
              <w:br/>
            </w:r>
            <w:r w:rsidRPr="004424BD">
              <w:rPr>
                <w:rFonts w:ascii="Times New Roman" w:eastAsia="Times New Roman" w:hAnsi="Times New Roman"/>
                <w:color w:val="000000"/>
                <w:sz w:val="18"/>
                <w:szCs w:val="18"/>
              </w:rPr>
              <w:t>опрос;</w:t>
            </w:r>
          </w:p>
        </w:tc>
      </w:tr>
      <w:tr w:rsidR="001A31EA" w:rsidRPr="004424BD" w:rsidTr="004424BD">
        <w:trPr>
          <w:trHeight w:hRule="exact" w:val="42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color w:val="000000"/>
                <w:sz w:val="18"/>
                <w:szCs w:val="18"/>
              </w:rPr>
              <w:t>2.</w:t>
            </w:r>
          </w:p>
        </w:tc>
        <w:tc>
          <w:tcPr>
            <w:tcW w:w="389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lang w:val="ru-RU"/>
              </w:rPr>
            </w:pPr>
            <w:r w:rsidRPr="004424BD">
              <w:rPr>
                <w:rFonts w:ascii="Times New Roman" w:eastAsia="Times New Roman" w:hAnsi="Times New Roman"/>
                <w:color w:val="000000"/>
                <w:sz w:val="18"/>
                <w:szCs w:val="18"/>
                <w:lang w:val="ru-RU"/>
              </w:rPr>
              <w:t>Биология — система наук о живой природе.</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color w:val="000000"/>
                <w:sz w:val="18"/>
                <w:szCs w:val="18"/>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18"/>
                <w:szCs w:val="18"/>
              </w:rPr>
            </w:pPr>
          </w:p>
        </w:tc>
        <w:tc>
          <w:tcPr>
            <w:tcW w:w="13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18"/>
                <w:szCs w:val="18"/>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18"/>
                <w:szCs w:val="18"/>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color w:val="000000"/>
                <w:sz w:val="18"/>
                <w:szCs w:val="18"/>
              </w:rPr>
              <w:t xml:space="preserve">Устный </w:t>
            </w:r>
            <w:r w:rsidRPr="004424BD">
              <w:rPr>
                <w:sz w:val="18"/>
                <w:szCs w:val="18"/>
              </w:rPr>
              <w:br/>
            </w:r>
            <w:r w:rsidRPr="004424BD">
              <w:rPr>
                <w:rFonts w:ascii="Times New Roman" w:eastAsia="Times New Roman" w:hAnsi="Times New Roman"/>
                <w:color w:val="000000"/>
                <w:sz w:val="18"/>
                <w:szCs w:val="18"/>
              </w:rPr>
              <w:t>опрос;</w:t>
            </w:r>
          </w:p>
        </w:tc>
      </w:tr>
      <w:tr w:rsidR="001A31EA" w:rsidRPr="004424BD" w:rsidTr="004424BD">
        <w:trPr>
          <w:trHeight w:hRule="exact" w:val="42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color w:val="000000"/>
                <w:sz w:val="18"/>
                <w:szCs w:val="18"/>
              </w:rPr>
              <w:t>3.</w:t>
            </w:r>
          </w:p>
        </w:tc>
        <w:tc>
          <w:tcPr>
            <w:tcW w:w="389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lang w:val="ru-RU"/>
              </w:rPr>
            </w:pPr>
            <w:r w:rsidRPr="004424BD">
              <w:rPr>
                <w:rFonts w:ascii="Times New Roman" w:eastAsia="Times New Roman" w:hAnsi="Times New Roman"/>
                <w:color w:val="000000"/>
                <w:sz w:val="18"/>
                <w:szCs w:val="18"/>
                <w:lang w:val="ru-RU"/>
              </w:rPr>
              <w:t xml:space="preserve">Кабинет биологии. Правила поведения и работы в </w:t>
            </w:r>
            <w:r w:rsidRPr="004424BD">
              <w:rPr>
                <w:sz w:val="18"/>
                <w:szCs w:val="18"/>
                <w:lang w:val="ru-RU"/>
              </w:rPr>
              <w:br/>
            </w:r>
            <w:r w:rsidRPr="004424BD">
              <w:rPr>
                <w:rFonts w:ascii="Times New Roman" w:eastAsia="Times New Roman" w:hAnsi="Times New Roman"/>
                <w:color w:val="000000"/>
                <w:sz w:val="18"/>
                <w:szCs w:val="18"/>
                <w:lang w:val="ru-RU"/>
              </w:rPr>
              <w:t>кабинете</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color w:val="000000"/>
                <w:sz w:val="18"/>
                <w:szCs w:val="18"/>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18"/>
                <w:szCs w:val="18"/>
              </w:rPr>
            </w:pPr>
          </w:p>
        </w:tc>
        <w:tc>
          <w:tcPr>
            <w:tcW w:w="13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18"/>
                <w:szCs w:val="18"/>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18"/>
                <w:szCs w:val="18"/>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color w:val="000000"/>
                <w:sz w:val="18"/>
                <w:szCs w:val="18"/>
              </w:rPr>
              <w:t xml:space="preserve">Устный </w:t>
            </w:r>
            <w:r w:rsidRPr="004424BD">
              <w:rPr>
                <w:sz w:val="18"/>
                <w:szCs w:val="18"/>
              </w:rPr>
              <w:br/>
            </w:r>
            <w:r w:rsidRPr="004424BD">
              <w:rPr>
                <w:rFonts w:ascii="Times New Roman" w:eastAsia="Times New Roman" w:hAnsi="Times New Roman"/>
                <w:color w:val="000000"/>
                <w:sz w:val="18"/>
                <w:szCs w:val="18"/>
              </w:rPr>
              <w:t>опрос;</w:t>
            </w:r>
          </w:p>
        </w:tc>
      </w:tr>
      <w:tr w:rsidR="001A31EA" w:rsidRPr="004424BD" w:rsidTr="004424BD">
        <w:trPr>
          <w:trHeight w:hRule="exact" w:val="573"/>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color w:val="000000"/>
                <w:sz w:val="18"/>
                <w:szCs w:val="18"/>
              </w:rPr>
              <w:t>4.</w:t>
            </w:r>
          </w:p>
        </w:tc>
        <w:tc>
          <w:tcPr>
            <w:tcW w:w="389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lang w:val="ru-RU"/>
              </w:rPr>
            </w:pPr>
            <w:r w:rsidRPr="004424BD">
              <w:rPr>
                <w:rFonts w:ascii="Times New Roman" w:eastAsia="Times New Roman" w:hAnsi="Times New Roman"/>
                <w:color w:val="000000"/>
                <w:sz w:val="18"/>
                <w:szCs w:val="18"/>
                <w:lang w:val="ru-RU"/>
              </w:rPr>
              <w:t>Биологические термины, понятия, символы.</w:t>
            </w:r>
          </w:p>
          <w:p w:rsidR="001A31EA" w:rsidRPr="004424BD" w:rsidRDefault="008952B1" w:rsidP="004424BD">
            <w:pPr>
              <w:autoSpaceDE w:val="0"/>
              <w:autoSpaceDN w:val="0"/>
              <w:spacing w:after="0" w:line="240" w:lineRule="auto"/>
              <w:ind w:left="57" w:right="57"/>
              <w:rPr>
                <w:sz w:val="18"/>
                <w:szCs w:val="18"/>
                <w:lang w:val="ru-RU"/>
              </w:rPr>
            </w:pPr>
            <w:r w:rsidRPr="004424BD">
              <w:rPr>
                <w:rFonts w:ascii="Times New Roman" w:eastAsia="Times New Roman" w:hAnsi="Times New Roman"/>
                <w:color w:val="000000"/>
                <w:sz w:val="18"/>
                <w:szCs w:val="18"/>
                <w:lang w:val="ru-RU"/>
              </w:rPr>
              <w:t>Источники биологических знаний.</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color w:val="000000"/>
                <w:sz w:val="18"/>
                <w:szCs w:val="18"/>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18"/>
                <w:szCs w:val="18"/>
              </w:rPr>
            </w:pPr>
          </w:p>
        </w:tc>
        <w:tc>
          <w:tcPr>
            <w:tcW w:w="13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18"/>
                <w:szCs w:val="18"/>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18"/>
                <w:szCs w:val="18"/>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jc w:val="center"/>
              <w:rPr>
                <w:sz w:val="18"/>
                <w:szCs w:val="18"/>
              </w:rPr>
            </w:pPr>
            <w:r w:rsidRPr="004424BD">
              <w:rPr>
                <w:rFonts w:ascii="Times New Roman" w:eastAsia="Times New Roman" w:hAnsi="Times New Roman"/>
                <w:color w:val="000000"/>
                <w:sz w:val="18"/>
                <w:szCs w:val="18"/>
              </w:rPr>
              <w:t>Тестирование;</w:t>
            </w:r>
          </w:p>
        </w:tc>
      </w:tr>
      <w:tr w:rsidR="001A31EA" w:rsidRPr="004424BD" w:rsidTr="004424BD">
        <w:trPr>
          <w:trHeight w:hRule="exact" w:val="283"/>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color w:val="000000"/>
                <w:sz w:val="18"/>
                <w:szCs w:val="18"/>
              </w:rPr>
              <w:t>5.</w:t>
            </w:r>
          </w:p>
        </w:tc>
        <w:tc>
          <w:tcPr>
            <w:tcW w:w="389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lang w:val="ru-RU"/>
              </w:rPr>
            </w:pPr>
            <w:r w:rsidRPr="004424BD">
              <w:rPr>
                <w:rFonts w:ascii="Times New Roman" w:eastAsia="Times New Roman" w:hAnsi="Times New Roman"/>
                <w:color w:val="000000"/>
                <w:sz w:val="18"/>
                <w:szCs w:val="18"/>
                <w:lang w:val="ru-RU"/>
              </w:rPr>
              <w:t>Научные методы изучения живой природы</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color w:val="000000"/>
                <w:sz w:val="18"/>
                <w:szCs w:val="18"/>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18"/>
                <w:szCs w:val="18"/>
              </w:rPr>
            </w:pPr>
          </w:p>
        </w:tc>
        <w:tc>
          <w:tcPr>
            <w:tcW w:w="13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18"/>
                <w:szCs w:val="18"/>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18"/>
                <w:szCs w:val="18"/>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color w:val="000000"/>
                <w:sz w:val="18"/>
                <w:szCs w:val="18"/>
              </w:rPr>
              <w:t xml:space="preserve">Устный </w:t>
            </w:r>
            <w:r w:rsidRPr="004424BD">
              <w:rPr>
                <w:sz w:val="18"/>
                <w:szCs w:val="18"/>
              </w:rPr>
              <w:br/>
            </w:r>
            <w:r w:rsidRPr="004424BD">
              <w:rPr>
                <w:rFonts w:ascii="Times New Roman" w:eastAsia="Times New Roman" w:hAnsi="Times New Roman"/>
                <w:color w:val="000000"/>
                <w:sz w:val="18"/>
                <w:szCs w:val="18"/>
              </w:rPr>
              <w:t>опрос;</w:t>
            </w:r>
          </w:p>
        </w:tc>
      </w:tr>
      <w:tr w:rsidR="001A31EA" w:rsidRPr="004424BD" w:rsidTr="004424BD">
        <w:trPr>
          <w:trHeight w:hRule="exact" w:val="713"/>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color w:val="000000"/>
                <w:sz w:val="18"/>
                <w:szCs w:val="18"/>
              </w:rPr>
              <w:t>6.</w:t>
            </w:r>
          </w:p>
        </w:tc>
        <w:tc>
          <w:tcPr>
            <w:tcW w:w="389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lang w:val="ru-RU"/>
              </w:rPr>
            </w:pPr>
            <w:r w:rsidRPr="004424BD">
              <w:rPr>
                <w:rFonts w:ascii="Times New Roman" w:eastAsia="Times New Roman" w:hAnsi="Times New Roman"/>
                <w:color w:val="000000"/>
                <w:sz w:val="18"/>
                <w:szCs w:val="18"/>
                <w:lang w:val="ru-RU"/>
              </w:rPr>
              <w:t xml:space="preserve">Устройство увеличительных приборов: лупы и </w:t>
            </w:r>
            <w:r w:rsidRPr="004424BD">
              <w:rPr>
                <w:sz w:val="18"/>
                <w:szCs w:val="18"/>
                <w:lang w:val="ru-RU"/>
              </w:rPr>
              <w:br/>
            </w:r>
            <w:r w:rsidRPr="004424BD">
              <w:rPr>
                <w:rFonts w:ascii="Times New Roman" w:eastAsia="Times New Roman" w:hAnsi="Times New Roman"/>
                <w:color w:val="000000"/>
                <w:sz w:val="18"/>
                <w:szCs w:val="18"/>
                <w:lang w:val="ru-RU"/>
              </w:rPr>
              <w:t xml:space="preserve">микроскопа. Правила работы с увеличительными </w:t>
            </w:r>
            <w:r w:rsidRPr="004424BD">
              <w:rPr>
                <w:sz w:val="18"/>
                <w:szCs w:val="18"/>
                <w:lang w:val="ru-RU"/>
              </w:rPr>
              <w:br/>
            </w:r>
            <w:r w:rsidRPr="004424BD">
              <w:rPr>
                <w:rFonts w:ascii="Times New Roman" w:eastAsia="Times New Roman" w:hAnsi="Times New Roman"/>
                <w:color w:val="000000"/>
                <w:sz w:val="18"/>
                <w:szCs w:val="18"/>
                <w:lang w:val="ru-RU"/>
              </w:rPr>
              <w:t xml:space="preserve">приборами. </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color w:val="000000"/>
                <w:sz w:val="18"/>
                <w:szCs w:val="18"/>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18"/>
                <w:szCs w:val="18"/>
              </w:rPr>
            </w:pPr>
          </w:p>
        </w:tc>
        <w:tc>
          <w:tcPr>
            <w:tcW w:w="13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color w:val="000000"/>
                <w:sz w:val="18"/>
                <w:szCs w:val="18"/>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18"/>
                <w:szCs w:val="18"/>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color w:val="000000"/>
                <w:sz w:val="18"/>
                <w:szCs w:val="18"/>
              </w:rPr>
              <w:t>Практическая работа;</w:t>
            </w:r>
          </w:p>
        </w:tc>
      </w:tr>
      <w:tr w:rsidR="001A31EA" w:rsidRPr="004424BD" w:rsidTr="004424BD">
        <w:trPr>
          <w:trHeight w:hRule="exact" w:val="711"/>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color w:val="000000"/>
                <w:sz w:val="18"/>
                <w:szCs w:val="18"/>
              </w:rPr>
              <w:t>7.</w:t>
            </w:r>
          </w:p>
        </w:tc>
        <w:tc>
          <w:tcPr>
            <w:tcW w:w="389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lang w:val="ru-RU"/>
              </w:rPr>
            </w:pPr>
            <w:r w:rsidRPr="004424BD">
              <w:rPr>
                <w:rFonts w:ascii="Times New Roman" w:eastAsia="Times New Roman" w:hAnsi="Times New Roman"/>
                <w:color w:val="000000"/>
                <w:sz w:val="18"/>
                <w:szCs w:val="18"/>
                <w:lang w:val="ru-RU"/>
              </w:rPr>
              <w:t xml:space="preserve">Метод описания в биологии (наглядный, словесный, </w:t>
            </w:r>
            <w:r w:rsidRPr="004424BD">
              <w:rPr>
                <w:sz w:val="18"/>
                <w:szCs w:val="18"/>
                <w:lang w:val="ru-RU"/>
              </w:rPr>
              <w:br/>
            </w:r>
            <w:r w:rsidRPr="004424BD">
              <w:rPr>
                <w:rFonts w:ascii="Times New Roman" w:eastAsia="Times New Roman" w:hAnsi="Times New Roman"/>
                <w:color w:val="000000"/>
                <w:sz w:val="18"/>
                <w:szCs w:val="18"/>
                <w:lang w:val="ru-RU"/>
              </w:rPr>
              <w:t>схематический)</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color w:val="000000"/>
                <w:sz w:val="18"/>
                <w:szCs w:val="18"/>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18"/>
                <w:szCs w:val="18"/>
              </w:rPr>
            </w:pPr>
          </w:p>
        </w:tc>
        <w:tc>
          <w:tcPr>
            <w:tcW w:w="13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18"/>
                <w:szCs w:val="18"/>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18"/>
                <w:szCs w:val="18"/>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color w:val="000000"/>
                <w:sz w:val="18"/>
                <w:szCs w:val="18"/>
              </w:rPr>
              <w:t xml:space="preserve">Устный </w:t>
            </w:r>
            <w:r w:rsidRPr="004424BD">
              <w:rPr>
                <w:sz w:val="18"/>
                <w:szCs w:val="18"/>
              </w:rPr>
              <w:br/>
            </w:r>
            <w:r w:rsidRPr="004424BD">
              <w:rPr>
                <w:rFonts w:ascii="Times New Roman" w:eastAsia="Times New Roman" w:hAnsi="Times New Roman"/>
                <w:color w:val="000000"/>
                <w:sz w:val="18"/>
                <w:szCs w:val="18"/>
              </w:rPr>
              <w:t>опрос;</w:t>
            </w:r>
          </w:p>
        </w:tc>
      </w:tr>
      <w:tr w:rsidR="001A31EA" w:rsidRPr="004424BD" w:rsidTr="004424BD">
        <w:trPr>
          <w:trHeight w:hRule="exact" w:val="421"/>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color w:val="000000"/>
                <w:sz w:val="18"/>
                <w:szCs w:val="18"/>
              </w:rPr>
              <w:t>8.</w:t>
            </w:r>
          </w:p>
        </w:tc>
        <w:tc>
          <w:tcPr>
            <w:tcW w:w="389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color w:val="000000"/>
                <w:sz w:val="18"/>
                <w:szCs w:val="18"/>
              </w:rPr>
              <w:t xml:space="preserve">Метод измерения </w:t>
            </w:r>
            <w:r w:rsidRPr="004424BD">
              <w:rPr>
                <w:sz w:val="18"/>
                <w:szCs w:val="18"/>
              </w:rPr>
              <w:br/>
            </w:r>
            <w:r w:rsidRPr="004424BD">
              <w:rPr>
                <w:rFonts w:ascii="Times New Roman" w:eastAsia="Times New Roman" w:hAnsi="Times New Roman"/>
                <w:color w:val="000000"/>
                <w:sz w:val="18"/>
                <w:szCs w:val="18"/>
              </w:rPr>
              <w:t>(инструменты измерения).</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color w:val="000000"/>
                <w:sz w:val="18"/>
                <w:szCs w:val="18"/>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18"/>
                <w:szCs w:val="18"/>
              </w:rPr>
            </w:pPr>
          </w:p>
        </w:tc>
        <w:tc>
          <w:tcPr>
            <w:tcW w:w="13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18"/>
                <w:szCs w:val="18"/>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18"/>
                <w:szCs w:val="18"/>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color w:val="000000"/>
                <w:sz w:val="18"/>
                <w:szCs w:val="18"/>
              </w:rPr>
              <w:t xml:space="preserve">Устный </w:t>
            </w:r>
            <w:r w:rsidRPr="004424BD">
              <w:rPr>
                <w:sz w:val="18"/>
                <w:szCs w:val="18"/>
              </w:rPr>
              <w:br/>
            </w:r>
            <w:r w:rsidRPr="004424BD">
              <w:rPr>
                <w:rFonts w:ascii="Times New Roman" w:eastAsia="Times New Roman" w:hAnsi="Times New Roman"/>
                <w:color w:val="000000"/>
                <w:sz w:val="18"/>
                <w:szCs w:val="18"/>
              </w:rPr>
              <w:t>опрос;</w:t>
            </w:r>
          </w:p>
        </w:tc>
      </w:tr>
      <w:tr w:rsidR="001A31EA" w:rsidRPr="004424BD" w:rsidTr="004424BD">
        <w:trPr>
          <w:trHeight w:hRule="exact" w:val="4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color w:val="000000"/>
                <w:sz w:val="18"/>
                <w:szCs w:val="18"/>
              </w:rPr>
              <w:t>9.</w:t>
            </w:r>
          </w:p>
        </w:tc>
        <w:tc>
          <w:tcPr>
            <w:tcW w:w="389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color w:val="000000"/>
                <w:sz w:val="18"/>
                <w:szCs w:val="18"/>
              </w:rPr>
              <w:t>Метод классификации организмов</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color w:val="000000"/>
                <w:sz w:val="18"/>
                <w:szCs w:val="18"/>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18"/>
                <w:szCs w:val="18"/>
              </w:rPr>
            </w:pPr>
          </w:p>
        </w:tc>
        <w:tc>
          <w:tcPr>
            <w:tcW w:w="13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18"/>
                <w:szCs w:val="18"/>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18"/>
                <w:szCs w:val="18"/>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color w:val="000000"/>
                <w:sz w:val="18"/>
                <w:szCs w:val="18"/>
              </w:rPr>
              <w:t>Письменный контроль;</w:t>
            </w:r>
          </w:p>
        </w:tc>
      </w:tr>
      <w:tr w:rsidR="001A31EA" w:rsidRPr="004424BD" w:rsidTr="004424BD">
        <w:trPr>
          <w:trHeight w:hRule="exact" w:val="169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jc w:val="center"/>
              <w:rPr>
                <w:sz w:val="18"/>
                <w:szCs w:val="18"/>
              </w:rPr>
            </w:pPr>
            <w:r w:rsidRPr="004424BD">
              <w:rPr>
                <w:rFonts w:ascii="Times New Roman" w:eastAsia="Times New Roman" w:hAnsi="Times New Roman"/>
                <w:color w:val="000000"/>
                <w:sz w:val="18"/>
                <w:szCs w:val="18"/>
              </w:rPr>
              <w:t>10.</w:t>
            </w:r>
          </w:p>
        </w:tc>
        <w:tc>
          <w:tcPr>
            <w:tcW w:w="389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lang w:val="ru-RU"/>
              </w:rPr>
            </w:pPr>
            <w:r w:rsidRPr="004424BD">
              <w:rPr>
                <w:rFonts w:ascii="Times New Roman" w:eastAsia="Times New Roman" w:hAnsi="Times New Roman"/>
                <w:color w:val="000000"/>
                <w:sz w:val="18"/>
                <w:szCs w:val="18"/>
                <w:lang w:val="ru-RU"/>
              </w:rPr>
              <w:t xml:space="preserve">Ознакомление с </w:t>
            </w:r>
            <w:r w:rsidRPr="004424BD">
              <w:rPr>
                <w:sz w:val="18"/>
                <w:szCs w:val="18"/>
                <w:lang w:val="ru-RU"/>
              </w:rPr>
              <w:br/>
            </w:r>
            <w:r w:rsidRPr="004424BD">
              <w:rPr>
                <w:rFonts w:ascii="Times New Roman" w:eastAsia="Times New Roman" w:hAnsi="Times New Roman"/>
                <w:color w:val="000000"/>
                <w:sz w:val="18"/>
                <w:szCs w:val="18"/>
                <w:lang w:val="ru-RU"/>
              </w:rPr>
              <w:t xml:space="preserve">растительными и животными клетками: томата и арбуза </w:t>
            </w:r>
            <w:r w:rsidRPr="004424BD">
              <w:rPr>
                <w:sz w:val="18"/>
                <w:szCs w:val="18"/>
                <w:lang w:val="ru-RU"/>
              </w:rPr>
              <w:br/>
            </w:r>
            <w:r w:rsidRPr="004424BD">
              <w:rPr>
                <w:rFonts w:ascii="Times New Roman" w:eastAsia="Times New Roman" w:hAnsi="Times New Roman"/>
                <w:color w:val="000000"/>
                <w:sz w:val="18"/>
                <w:szCs w:val="18"/>
                <w:lang w:val="ru-RU"/>
              </w:rPr>
              <w:t xml:space="preserve">(натуральные препараты), </w:t>
            </w:r>
            <w:r w:rsidRPr="004424BD">
              <w:rPr>
                <w:sz w:val="18"/>
                <w:szCs w:val="18"/>
                <w:lang w:val="ru-RU"/>
              </w:rPr>
              <w:br/>
            </w:r>
            <w:r w:rsidRPr="004424BD">
              <w:rPr>
                <w:rFonts w:ascii="Times New Roman" w:eastAsia="Times New Roman" w:hAnsi="Times New Roman"/>
                <w:color w:val="000000"/>
                <w:sz w:val="18"/>
                <w:szCs w:val="18"/>
                <w:lang w:val="ru-RU"/>
              </w:rPr>
              <w:t>инфузории туфельки и гидры (готовые микропрепараты) с помощью лупы и светового микроскопа</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color w:val="000000"/>
                <w:sz w:val="18"/>
                <w:szCs w:val="18"/>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18"/>
                <w:szCs w:val="18"/>
              </w:rPr>
            </w:pPr>
          </w:p>
        </w:tc>
        <w:tc>
          <w:tcPr>
            <w:tcW w:w="13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color w:val="000000"/>
                <w:sz w:val="18"/>
                <w:szCs w:val="18"/>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18"/>
                <w:szCs w:val="18"/>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18"/>
                <w:szCs w:val="18"/>
              </w:rPr>
            </w:pPr>
            <w:r w:rsidRPr="004424BD">
              <w:rPr>
                <w:rFonts w:ascii="Times New Roman" w:eastAsia="Times New Roman" w:hAnsi="Times New Roman"/>
                <w:color w:val="000000"/>
                <w:sz w:val="18"/>
                <w:szCs w:val="18"/>
              </w:rPr>
              <w:t>Практическая работа;</w:t>
            </w:r>
          </w:p>
        </w:tc>
      </w:tr>
    </w:tbl>
    <w:p w:rsidR="001A31EA" w:rsidRDefault="001A31EA">
      <w:pPr>
        <w:autoSpaceDE w:val="0"/>
        <w:autoSpaceDN w:val="0"/>
        <w:spacing w:after="0" w:line="14" w:lineRule="exact"/>
      </w:pPr>
    </w:p>
    <w:p w:rsidR="001A31EA" w:rsidRDefault="001A31EA">
      <w:pPr>
        <w:sectPr w:rsidR="001A31EA">
          <w:pgSz w:w="11900" w:h="16840"/>
          <w:pgMar w:top="298" w:right="650" w:bottom="670" w:left="666" w:header="720" w:footer="720" w:gutter="0"/>
          <w:cols w:space="720" w:equalWidth="0">
            <w:col w:w="10584" w:space="0"/>
          </w:cols>
          <w:docGrid w:linePitch="360"/>
        </w:sectPr>
      </w:pPr>
    </w:p>
    <w:p w:rsidR="001A31EA" w:rsidRDefault="001A31EA">
      <w:pPr>
        <w:autoSpaceDE w:val="0"/>
        <w:autoSpaceDN w:val="0"/>
        <w:spacing w:after="66" w:line="220" w:lineRule="exact"/>
      </w:pPr>
    </w:p>
    <w:tbl>
      <w:tblPr>
        <w:tblW w:w="0" w:type="auto"/>
        <w:tblInd w:w="6" w:type="dxa"/>
        <w:tblLayout w:type="fixed"/>
        <w:tblLook w:val="04A0"/>
      </w:tblPr>
      <w:tblGrid>
        <w:gridCol w:w="504"/>
        <w:gridCol w:w="3216"/>
        <w:gridCol w:w="734"/>
        <w:gridCol w:w="1620"/>
        <w:gridCol w:w="1668"/>
        <w:gridCol w:w="1164"/>
        <w:gridCol w:w="1646"/>
      </w:tblGrid>
      <w:tr w:rsidR="001A31EA" w:rsidRPr="004424BD" w:rsidTr="004424BD">
        <w:trPr>
          <w:trHeight w:hRule="exact" w:val="49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jc w:val="center"/>
              <w:rPr>
                <w:sz w:val="20"/>
                <w:szCs w:val="20"/>
              </w:rPr>
            </w:pPr>
            <w:r w:rsidRPr="004424BD">
              <w:rPr>
                <w:rFonts w:ascii="Times New Roman" w:eastAsia="Times New Roman" w:hAnsi="Times New Roman"/>
                <w:color w:val="000000"/>
                <w:sz w:val="20"/>
                <w:szCs w:val="20"/>
              </w:rPr>
              <w:t>11.</w:t>
            </w:r>
          </w:p>
        </w:tc>
        <w:tc>
          <w:tcPr>
            <w:tcW w:w="321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lang w:val="ru-RU"/>
              </w:rPr>
            </w:pPr>
            <w:r w:rsidRPr="004424BD">
              <w:rPr>
                <w:rFonts w:ascii="Times New Roman" w:eastAsia="Times New Roman" w:hAnsi="Times New Roman"/>
                <w:color w:val="000000"/>
                <w:sz w:val="20"/>
                <w:szCs w:val="20"/>
                <w:lang w:val="ru-RU"/>
              </w:rPr>
              <w:t>Понятие об организме. Доядерные и ядерные организмы</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 xml:space="preserve">Устный </w:t>
            </w:r>
            <w:r w:rsidRPr="004424BD">
              <w:rPr>
                <w:sz w:val="20"/>
                <w:szCs w:val="20"/>
              </w:rPr>
              <w:br/>
            </w:r>
            <w:r w:rsidRPr="004424BD">
              <w:rPr>
                <w:rFonts w:ascii="Times New Roman" w:eastAsia="Times New Roman" w:hAnsi="Times New Roman"/>
                <w:color w:val="000000"/>
                <w:sz w:val="20"/>
                <w:szCs w:val="20"/>
              </w:rPr>
              <w:t>опрос;</w:t>
            </w:r>
          </w:p>
        </w:tc>
      </w:tr>
      <w:tr w:rsidR="001A31EA" w:rsidRPr="004424BD" w:rsidTr="004424BD">
        <w:trPr>
          <w:trHeight w:hRule="exact" w:val="57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jc w:val="center"/>
              <w:rPr>
                <w:sz w:val="20"/>
                <w:szCs w:val="20"/>
              </w:rPr>
            </w:pPr>
            <w:r w:rsidRPr="004424BD">
              <w:rPr>
                <w:rFonts w:ascii="Times New Roman" w:eastAsia="Times New Roman" w:hAnsi="Times New Roman"/>
                <w:color w:val="000000"/>
                <w:sz w:val="20"/>
                <w:szCs w:val="20"/>
              </w:rPr>
              <w:t>12.</w:t>
            </w:r>
          </w:p>
        </w:tc>
        <w:tc>
          <w:tcPr>
            <w:tcW w:w="321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jc w:val="center"/>
              <w:rPr>
                <w:sz w:val="20"/>
                <w:szCs w:val="20"/>
              </w:rPr>
            </w:pPr>
            <w:r w:rsidRPr="004424BD">
              <w:rPr>
                <w:rFonts w:ascii="Times New Roman" w:eastAsia="Times New Roman" w:hAnsi="Times New Roman"/>
                <w:color w:val="000000"/>
                <w:sz w:val="20"/>
                <w:szCs w:val="20"/>
              </w:rPr>
              <w:t>Цитология — наука о клетке.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Письменный контроль;</w:t>
            </w:r>
          </w:p>
        </w:tc>
      </w:tr>
      <w:tr w:rsidR="001A31EA" w:rsidRPr="004424BD" w:rsidTr="004424BD">
        <w:trPr>
          <w:trHeight w:hRule="exact" w:val="127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jc w:val="center"/>
              <w:rPr>
                <w:sz w:val="20"/>
                <w:szCs w:val="20"/>
              </w:rPr>
            </w:pPr>
            <w:r w:rsidRPr="004424BD">
              <w:rPr>
                <w:rFonts w:ascii="Times New Roman" w:eastAsia="Times New Roman" w:hAnsi="Times New Roman"/>
                <w:color w:val="000000"/>
                <w:sz w:val="20"/>
                <w:szCs w:val="20"/>
              </w:rPr>
              <w:t>13.</w:t>
            </w:r>
          </w:p>
        </w:tc>
        <w:tc>
          <w:tcPr>
            <w:tcW w:w="321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lang w:val="ru-RU"/>
              </w:rPr>
            </w:pPr>
            <w:r w:rsidRPr="004424BD">
              <w:rPr>
                <w:rFonts w:ascii="Times New Roman" w:eastAsia="Times New Roman" w:hAnsi="Times New Roman"/>
                <w:color w:val="000000"/>
                <w:sz w:val="20"/>
                <w:szCs w:val="20"/>
                <w:lang w:val="ru-RU"/>
              </w:rPr>
              <w:t xml:space="preserve">Изучение клеток кожицы чешуи лука под лупой и микроскопом (на примере самостоятельно </w:t>
            </w:r>
            <w:r w:rsidRPr="004424BD">
              <w:rPr>
                <w:sz w:val="20"/>
                <w:szCs w:val="20"/>
                <w:lang w:val="ru-RU"/>
              </w:rPr>
              <w:br/>
            </w:r>
            <w:r w:rsidRPr="004424BD">
              <w:rPr>
                <w:rFonts w:ascii="Times New Roman" w:eastAsia="Times New Roman" w:hAnsi="Times New Roman"/>
                <w:color w:val="000000"/>
                <w:sz w:val="20"/>
                <w:szCs w:val="20"/>
                <w:lang w:val="ru-RU"/>
              </w:rPr>
              <w:t xml:space="preserve">приготовленного </w:t>
            </w:r>
            <w:r w:rsidRPr="004424BD">
              <w:rPr>
                <w:sz w:val="20"/>
                <w:szCs w:val="20"/>
                <w:lang w:val="ru-RU"/>
              </w:rPr>
              <w:br/>
            </w:r>
            <w:r w:rsidRPr="004424BD">
              <w:rPr>
                <w:rFonts w:ascii="Times New Roman" w:eastAsia="Times New Roman" w:hAnsi="Times New Roman"/>
                <w:color w:val="000000"/>
                <w:sz w:val="20"/>
                <w:szCs w:val="20"/>
                <w:lang w:val="ru-RU"/>
              </w:rPr>
              <w:t xml:space="preserve">микропрепарата). </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Практическая работа;</w:t>
            </w:r>
          </w:p>
        </w:tc>
      </w:tr>
      <w:tr w:rsidR="001A31EA" w:rsidRPr="004424BD" w:rsidTr="004424BD">
        <w:trPr>
          <w:trHeight w:hRule="exact" w:val="98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jc w:val="center"/>
              <w:rPr>
                <w:sz w:val="20"/>
                <w:szCs w:val="20"/>
              </w:rPr>
            </w:pPr>
            <w:r w:rsidRPr="004424BD">
              <w:rPr>
                <w:rFonts w:ascii="Times New Roman" w:eastAsia="Times New Roman" w:hAnsi="Times New Roman"/>
                <w:color w:val="000000"/>
                <w:sz w:val="20"/>
                <w:szCs w:val="20"/>
              </w:rPr>
              <w:t>14.</w:t>
            </w:r>
          </w:p>
        </w:tc>
        <w:tc>
          <w:tcPr>
            <w:tcW w:w="321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lang w:val="ru-RU"/>
              </w:rPr>
            </w:pPr>
            <w:r w:rsidRPr="004424BD">
              <w:rPr>
                <w:rFonts w:ascii="Times New Roman" w:eastAsia="Times New Roman" w:hAnsi="Times New Roman"/>
                <w:color w:val="000000"/>
                <w:sz w:val="20"/>
                <w:szCs w:val="20"/>
                <w:lang w:val="ru-RU"/>
              </w:rPr>
              <w:t xml:space="preserve">Одноклеточные и </w:t>
            </w:r>
            <w:r w:rsidRPr="004424BD">
              <w:rPr>
                <w:sz w:val="20"/>
                <w:szCs w:val="20"/>
                <w:lang w:val="ru-RU"/>
              </w:rPr>
              <w:br/>
            </w:r>
            <w:r w:rsidRPr="004424BD">
              <w:rPr>
                <w:rFonts w:ascii="Times New Roman" w:eastAsia="Times New Roman" w:hAnsi="Times New Roman"/>
                <w:color w:val="000000"/>
                <w:sz w:val="20"/>
                <w:szCs w:val="20"/>
                <w:lang w:val="ru-RU"/>
              </w:rPr>
              <w:t>многоклеточные организмы.</w:t>
            </w:r>
          </w:p>
          <w:p w:rsidR="001A31EA" w:rsidRPr="004424BD" w:rsidRDefault="008952B1" w:rsidP="004424BD">
            <w:pPr>
              <w:autoSpaceDE w:val="0"/>
              <w:autoSpaceDN w:val="0"/>
              <w:spacing w:after="0" w:line="240" w:lineRule="auto"/>
              <w:ind w:left="57" w:right="57"/>
              <w:rPr>
                <w:sz w:val="20"/>
                <w:szCs w:val="20"/>
                <w:lang w:val="ru-RU"/>
              </w:rPr>
            </w:pPr>
            <w:r w:rsidRPr="004424BD">
              <w:rPr>
                <w:rFonts w:ascii="Times New Roman" w:eastAsia="Times New Roman" w:hAnsi="Times New Roman"/>
                <w:color w:val="000000"/>
                <w:sz w:val="20"/>
                <w:szCs w:val="20"/>
                <w:lang w:val="ru-RU"/>
              </w:rPr>
              <w:t>Клетки, ткани, органы, системы органов.</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 xml:space="preserve">Устный </w:t>
            </w:r>
            <w:r w:rsidRPr="004424BD">
              <w:rPr>
                <w:sz w:val="20"/>
                <w:szCs w:val="20"/>
              </w:rPr>
              <w:br/>
            </w:r>
            <w:r w:rsidRPr="004424BD">
              <w:rPr>
                <w:rFonts w:ascii="Times New Roman" w:eastAsia="Times New Roman" w:hAnsi="Times New Roman"/>
                <w:color w:val="000000"/>
                <w:sz w:val="20"/>
                <w:szCs w:val="20"/>
              </w:rPr>
              <w:t>опрос;</w:t>
            </w:r>
          </w:p>
        </w:tc>
      </w:tr>
      <w:tr w:rsidR="001A31EA" w:rsidRPr="004424BD" w:rsidTr="004424BD">
        <w:trPr>
          <w:trHeight w:hRule="exact" w:val="559"/>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jc w:val="center"/>
              <w:rPr>
                <w:sz w:val="20"/>
                <w:szCs w:val="20"/>
              </w:rPr>
            </w:pPr>
            <w:r w:rsidRPr="004424BD">
              <w:rPr>
                <w:rFonts w:ascii="Times New Roman" w:eastAsia="Times New Roman" w:hAnsi="Times New Roman"/>
                <w:color w:val="000000"/>
                <w:sz w:val="20"/>
                <w:szCs w:val="20"/>
              </w:rPr>
              <w:t>15.</w:t>
            </w:r>
          </w:p>
        </w:tc>
        <w:tc>
          <w:tcPr>
            <w:tcW w:w="321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 xml:space="preserve">Жизнедеятельность организмов. </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 xml:space="preserve">Устный </w:t>
            </w:r>
            <w:r w:rsidRPr="004424BD">
              <w:rPr>
                <w:sz w:val="20"/>
                <w:szCs w:val="20"/>
              </w:rPr>
              <w:br/>
            </w:r>
            <w:r w:rsidRPr="004424BD">
              <w:rPr>
                <w:rFonts w:ascii="Times New Roman" w:eastAsia="Times New Roman" w:hAnsi="Times New Roman"/>
                <w:color w:val="000000"/>
                <w:sz w:val="20"/>
                <w:szCs w:val="20"/>
              </w:rPr>
              <w:t>опрос;</w:t>
            </w:r>
          </w:p>
        </w:tc>
      </w:tr>
      <w:tr w:rsidR="001A31EA" w:rsidRPr="004424BD" w:rsidTr="004424BD">
        <w:trPr>
          <w:trHeight w:hRule="exact" w:val="168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jc w:val="center"/>
              <w:rPr>
                <w:sz w:val="20"/>
                <w:szCs w:val="20"/>
              </w:rPr>
            </w:pPr>
            <w:r w:rsidRPr="004424BD">
              <w:rPr>
                <w:rFonts w:ascii="Times New Roman" w:eastAsia="Times New Roman" w:hAnsi="Times New Roman"/>
                <w:color w:val="000000"/>
                <w:sz w:val="20"/>
                <w:szCs w:val="20"/>
              </w:rPr>
              <w:t>16.</w:t>
            </w:r>
          </w:p>
        </w:tc>
        <w:tc>
          <w:tcPr>
            <w:tcW w:w="321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lang w:val="ru-RU"/>
              </w:rPr>
            </w:pPr>
            <w:r w:rsidRPr="004424BD">
              <w:rPr>
                <w:rFonts w:ascii="Times New Roman" w:eastAsia="Times New Roman" w:hAnsi="Times New Roman"/>
                <w:color w:val="000000"/>
                <w:sz w:val="20"/>
                <w:szCs w:val="20"/>
                <w:lang w:val="ru-RU"/>
              </w:rPr>
              <w:t xml:space="preserve">Свойства организмов: </w:t>
            </w:r>
            <w:r w:rsidRPr="004424BD">
              <w:rPr>
                <w:sz w:val="20"/>
                <w:szCs w:val="20"/>
                <w:lang w:val="ru-RU"/>
              </w:rPr>
              <w:br/>
            </w:r>
            <w:r w:rsidRPr="004424BD">
              <w:rPr>
                <w:rFonts w:ascii="Times New Roman" w:eastAsia="Times New Roman" w:hAnsi="Times New Roman"/>
                <w:color w:val="000000"/>
                <w:sz w:val="20"/>
                <w:szCs w:val="20"/>
                <w:lang w:val="ru-RU"/>
              </w:rPr>
              <w:t xml:space="preserve">питание, дыхание, </w:t>
            </w:r>
            <w:r w:rsidRPr="004424BD">
              <w:rPr>
                <w:sz w:val="20"/>
                <w:szCs w:val="20"/>
                <w:lang w:val="ru-RU"/>
              </w:rPr>
              <w:br/>
            </w:r>
            <w:r w:rsidRPr="004424BD">
              <w:rPr>
                <w:rFonts w:ascii="Times New Roman" w:eastAsia="Times New Roman" w:hAnsi="Times New Roman"/>
                <w:color w:val="000000"/>
                <w:sz w:val="20"/>
                <w:szCs w:val="20"/>
                <w:lang w:val="ru-RU"/>
              </w:rPr>
              <w:t xml:space="preserve">выделение, движение, размножение, </w:t>
            </w:r>
            <w:r w:rsidRPr="004424BD">
              <w:rPr>
                <w:sz w:val="20"/>
                <w:szCs w:val="20"/>
                <w:lang w:val="ru-RU"/>
              </w:rPr>
              <w:br/>
            </w:r>
            <w:r w:rsidRPr="004424BD">
              <w:rPr>
                <w:rFonts w:ascii="Times New Roman" w:eastAsia="Times New Roman" w:hAnsi="Times New Roman"/>
                <w:color w:val="000000"/>
                <w:sz w:val="20"/>
                <w:szCs w:val="20"/>
                <w:lang w:val="ru-RU"/>
              </w:rPr>
              <w:t>развитие</w:t>
            </w:r>
            <w:proofErr w:type="gramStart"/>
            <w:r w:rsidRPr="004424BD">
              <w:rPr>
                <w:rFonts w:ascii="Times New Roman" w:eastAsia="Times New Roman" w:hAnsi="Times New Roman"/>
                <w:color w:val="000000"/>
                <w:sz w:val="20"/>
                <w:szCs w:val="20"/>
                <w:lang w:val="ru-RU"/>
              </w:rPr>
              <w:t>.Н</w:t>
            </w:r>
            <w:proofErr w:type="gramEnd"/>
            <w:r w:rsidRPr="004424BD">
              <w:rPr>
                <w:rFonts w:ascii="Times New Roman" w:eastAsia="Times New Roman" w:hAnsi="Times New Roman"/>
                <w:color w:val="000000"/>
                <w:sz w:val="20"/>
                <w:szCs w:val="20"/>
                <w:lang w:val="ru-RU"/>
              </w:rPr>
              <w:t xml:space="preserve">аблюдение за потреблением воды </w:t>
            </w:r>
            <w:r w:rsidRPr="004424BD">
              <w:rPr>
                <w:sz w:val="20"/>
                <w:szCs w:val="20"/>
                <w:lang w:val="ru-RU"/>
              </w:rPr>
              <w:br/>
            </w:r>
            <w:r w:rsidRPr="004424BD">
              <w:rPr>
                <w:rFonts w:ascii="Times New Roman" w:eastAsia="Times New Roman" w:hAnsi="Times New Roman"/>
                <w:color w:val="000000"/>
                <w:sz w:val="20"/>
                <w:szCs w:val="20"/>
                <w:lang w:val="ru-RU"/>
              </w:rPr>
              <w:t>растением.</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Практическая работа;</w:t>
            </w:r>
          </w:p>
        </w:tc>
      </w:tr>
      <w:tr w:rsidR="001A31EA" w:rsidRPr="004424BD" w:rsidTr="004424BD">
        <w:trPr>
          <w:trHeight w:hRule="exact" w:val="100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jc w:val="center"/>
              <w:rPr>
                <w:sz w:val="20"/>
                <w:szCs w:val="20"/>
              </w:rPr>
            </w:pPr>
            <w:r w:rsidRPr="004424BD">
              <w:rPr>
                <w:rFonts w:ascii="Times New Roman" w:eastAsia="Times New Roman" w:hAnsi="Times New Roman"/>
                <w:color w:val="000000"/>
                <w:sz w:val="20"/>
                <w:szCs w:val="20"/>
              </w:rPr>
              <w:t>17.</w:t>
            </w:r>
          </w:p>
        </w:tc>
        <w:tc>
          <w:tcPr>
            <w:tcW w:w="321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lang w:val="ru-RU"/>
              </w:rPr>
            </w:pPr>
            <w:r w:rsidRPr="004424BD">
              <w:rPr>
                <w:rFonts w:ascii="Times New Roman" w:eastAsia="Times New Roman" w:hAnsi="Times New Roman"/>
                <w:color w:val="000000"/>
                <w:sz w:val="20"/>
                <w:szCs w:val="20"/>
                <w:lang w:val="ru-RU"/>
              </w:rPr>
              <w:t>Разнообразие организмов и их классификация.</w:t>
            </w:r>
          </w:p>
          <w:p w:rsidR="001A31EA" w:rsidRPr="004424BD" w:rsidRDefault="008952B1" w:rsidP="004424BD">
            <w:pPr>
              <w:autoSpaceDE w:val="0"/>
              <w:autoSpaceDN w:val="0"/>
              <w:spacing w:after="0" w:line="240" w:lineRule="auto"/>
              <w:ind w:left="57" w:right="57"/>
              <w:rPr>
                <w:sz w:val="20"/>
                <w:szCs w:val="20"/>
                <w:lang w:val="ru-RU"/>
              </w:rPr>
            </w:pPr>
            <w:r w:rsidRPr="004424BD">
              <w:rPr>
                <w:rFonts w:ascii="Times New Roman" w:eastAsia="Times New Roman" w:hAnsi="Times New Roman"/>
                <w:color w:val="000000"/>
                <w:sz w:val="20"/>
                <w:szCs w:val="20"/>
                <w:lang w:val="ru-RU"/>
              </w:rPr>
              <w:t>Ознакомление с принципами систематики организмов</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Практическая работа;</w:t>
            </w:r>
          </w:p>
        </w:tc>
      </w:tr>
      <w:tr w:rsidR="001A31EA" w:rsidRPr="004424BD" w:rsidTr="004424BD">
        <w:trPr>
          <w:trHeight w:hRule="exact" w:val="563"/>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jc w:val="center"/>
              <w:rPr>
                <w:sz w:val="20"/>
                <w:szCs w:val="20"/>
              </w:rPr>
            </w:pPr>
            <w:r w:rsidRPr="004424BD">
              <w:rPr>
                <w:rFonts w:ascii="Times New Roman" w:eastAsia="Times New Roman" w:hAnsi="Times New Roman"/>
                <w:color w:val="000000"/>
                <w:sz w:val="20"/>
                <w:szCs w:val="20"/>
              </w:rPr>
              <w:t>18.</w:t>
            </w:r>
          </w:p>
        </w:tc>
        <w:tc>
          <w:tcPr>
            <w:tcW w:w="321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lang w:val="ru-RU"/>
              </w:rPr>
            </w:pPr>
            <w:r w:rsidRPr="004424BD">
              <w:rPr>
                <w:rFonts w:ascii="Times New Roman" w:eastAsia="Times New Roman" w:hAnsi="Times New Roman"/>
                <w:color w:val="000000"/>
                <w:sz w:val="20"/>
                <w:szCs w:val="20"/>
                <w:lang w:val="ru-RU"/>
              </w:rPr>
              <w:t>Понятие о среде обитания. Виды сред.</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 xml:space="preserve">Устный </w:t>
            </w:r>
            <w:r w:rsidRPr="004424BD">
              <w:rPr>
                <w:sz w:val="20"/>
                <w:szCs w:val="20"/>
              </w:rPr>
              <w:br/>
            </w:r>
            <w:r w:rsidRPr="004424BD">
              <w:rPr>
                <w:rFonts w:ascii="Times New Roman" w:eastAsia="Times New Roman" w:hAnsi="Times New Roman"/>
                <w:color w:val="000000"/>
                <w:sz w:val="20"/>
                <w:szCs w:val="20"/>
              </w:rPr>
              <w:t>опрос;</w:t>
            </w:r>
          </w:p>
        </w:tc>
      </w:tr>
      <w:tr w:rsidR="001A31EA" w:rsidRPr="004424BD" w:rsidTr="004424BD">
        <w:trPr>
          <w:trHeight w:hRule="exact" w:val="55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jc w:val="center"/>
              <w:rPr>
                <w:sz w:val="20"/>
                <w:szCs w:val="20"/>
              </w:rPr>
            </w:pPr>
            <w:r w:rsidRPr="004424BD">
              <w:rPr>
                <w:rFonts w:ascii="Times New Roman" w:eastAsia="Times New Roman" w:hAnsi="Times New Roman"/>
                <w:color w:val="000000"/>
                <w:sz w:val="20"/>
                <w:szCs w:val="20"/>
              </w:rPr>
              <w:t>19.</w:t>
            </w:r>
          </w:p>
        </w:tc>
        <w:tc>
          <w:tcPr>
            <w:tcW w:w="321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Особенности сред обитания организмов.</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 xml:space="preserve">Устный </w:t>
            </w:r>
            <w:r w:rsidRPr="004424BD">
              <w:rPr>
                <w:sz w:val="20"/>
                <w:szCs w:val="20"/>
              </w:rPr>
              <w:br/>
            </w:r>
            <w:r w:rsidRPr="004424BD">
              <w:rPr>
                <w:rFonts w:ascii="Times New Roman" w:eastAsia="Times New Roman" w:hAnsi="Times New Roman"/>
                <w:color w:val="000000"/>
                <w:sz w:val="20"/>
                <w:szCs w:val="20"/>
              </w:rPr>
              <w:t>опрос;</w:t>
            </w:r>
          </w:p>
        </w:tc>
      </w:tr>
      <w:tr w:rsidR="001A31EA" w:rsidRPr="004424BD" w:rsidTr="004424BD">
        <w:trPr>
          <w:trHeight w:hRule="exact" w:val="28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jc w:val="center"/>
              <w:rPr>
                <w:sz w:val="20"/>
                <w:szCs w:val="20"/>
              </w:rPr>
            </w:pPr>
            <w:r w:rsidRPr="004424BD">
              <w:rPr>
                <w:rFonts w:ascii="Times New Roman" w:eastAsia="Times New Roman" w:hAnsi="Times New Roman"/>
                <w:color w:val="000000"/>
                <w:sz w:val="20"/>
                <w:szCs w:val="20"/>
              </w:rPr>
              <w:t>20.</w:t>
            </w:r>
          </w:p>
        </w:tc>
        <w:tc>
          <w:tcPr>
            <w:tcW w:w="321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Представители сред обитания.</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 xml:space="preserve">Устный </w:t>
            </w:r>
            <w:r w:rsidRPr="004424BD">
              <w:rPr>
                <w:sz w:val="20"/>
                <w:szCs w:val="20"/>
              </w:rPr>
              <w:br/>
            </w:r>
            <w:r w:rsidRPr="004424BD">
              <w:rPr>
                <w:rFonts w:ascii="Times New Roman" w:eastAsia="Times New Roman" w:hAnsi="Times New Roman"/>
                <w:color w:val="000000"/>
                <w:sz w:val="20"/>
                <w:szCs w:val="20"/>
              </w:rPr>
              <w:t>опрос;</w:t>
            </w:r>
          </w:p>
        </w:tc>
      </w:tr>
      <w:tr w:rsidR="001A31EA" w:rsidRPr="004424BD" w:rsidTr="004424BD">
        <w:trPr>
          <w:trHeight w:hRule="exact" w:val="127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jc w:val="center"/>
              <w:rPr>
                <w:sz w:val="20"/>
                <w:szCs w:val="20"/>
              </w:rPr>
            </w:pPr>
            <w:r w:rsidRPr="004424BD">
              <w:rPr>
                <w:rFonts w:ascii="Times New Roman" w:eastAsia="Times New Roman" w:hAnsi="Times New Roman"/>
                <w:color w:val="000000"/>
                <w:sz w:val="20"/>
                <w:szCs w:val="20"/>
              </w:rPr>
              <w:t>21.</w:t>
            </w:r>
          </w:p>
        </w:tc>
        <w:tc>
          <w:tcPr>
            <w:tcW w:w="321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lang w:val="ru-RU"/>
              </w:rPr>
            </w:pPr>
            <w:r w:rsidRPr="004424BD">
              <w:rPr>
                <w:rFonts w:ascii="Times New Roman" w:eastAsia="Times New Roman" w:hAnsi="Times New Roman"/>
                <w:color w:val="000000"/>
                <w:sz w:val="20"/>
                <w:szCs w:val="20"/>
                <w:lang w:val="ru-RU"/>
              </w:rPr>
              <w:t>Приспособления организмов к среде обитания</w:t>
            </w:r>
            <w:proofErr w:type="gramStart"/>
            <w:r w:rsidRPr="004424BD">
              <w:rPr>
                <w:rFonts w:ascii="Times New Roman" w:eastAsia="Times New Roman" w:hAnsi="Times New Roman"/>
                <w:color w:val="000000"/>
                <w:sz w:val="20"/>
                <w:szCs w:val="20"/>
                <w:lang w:val="ru-RU"/>
              </w:rPr>
              <w:t>.В</w:t>
            </w:r>
            <w:proofErr w:type="gramEnd"/>
            <w:r w:rsidRPr="004424BD">
              <w:rPr>
                <w:rFonts w:ascii="Times New Roman" w:eastAsia="Times New Roman" w:hAnsi="Times New Roman"/>
                <w:color w:val="000000"/>
                <w:sz w:val="20"/>
                <w:szCs w:val="20"/>
                <w:lang w:val="ru-RU"/>
              </w:rPr>
              <w:t xml:space="preserve">ыявление приспособлений организмов к среде обитания (на </w:t>
            </w:r>
            <w:r w:rsidRPr="004424BD">
              <w:rPr>
                <w:sz w:val="20"/>
                <w:szCs w:val="20"/>
                <w:lang w:val="ru-RU"/>
              </w:rPr>
              <w:br/>
            </w:r>
            <w:r w:rsidRPr="004424BD">
              <w:rPr>
                <w:rFonts w:ascii="Times New Roman" w:eastAsia="Times New Roman" w:hAnsi="Times New Roman"/>
                <w:color w:val="000000"/>
                <w:sz w:val="20"/>
                <w:szCs w:val="20"/>
                <w:lang w:val="ru-RU"/>
              </w:rPr>
              <w:t>конкретных примерах).</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Практическая работа;</w:t>
            </w:r>
          </w:p>
        </w:tc>
      </w:tr>
      <w:tr w:rsidR="001A31EA" w:rsidRPr="004424BD">
        <w:trPr>
          <w:trHeight w:hRule="exact" w:val="80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jc w:val="center"/>
              <w:rPr>
                <w:sz w:val="20"/>
                <w:szCs w:val="20"/>
              </w:rPr>
            </w:pPr>
            <w:r w:rsidRPr="004424BD">
              <w:rPr>
                <w:rFonts w:ascii="Times New Roman" w:eastAsia="Times New Roman" w:hAnsi="Times New Roman"/>
                <w:color w:val="000000"/>
                <w:sz w:val="20"/>
                <w:szCs w:val="20"/>
              </w:rPr>
              <w:t>22.</w:t>
            </w:r>
          </w:p>
        </w:tc>
        <w:tc>
          <w:tcPr>
            <w:tcW w:w="321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lang w:val="ru-RU"/>
              </w:rPr>
            </w:pPr>
            <w:r w:rsidRPr="004424BD">
              <w:rPr>
                <w:rFonts w:ascii="Times New Roman" w:eastAsia="Times New Roman" w:hAnsi="Times New Roman"/>
                <w:color w:val="000000"/>
                <w:sz w:val="20"/>
                <w:szCs w:val="20"/>
                <w:lang w:val="ru-RU"/>
              </w:rPr>
              <w:t xml:space="preserve">Сезонные изменения в жизни организмов. </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Зачет;</w:t>
            </w:r>
          </w:p>
        </w:tc>
      </w:tr>
    </w:tbl>
    <w:p w:rsidR="001A31EA" w:rsidRDefault="001A31EA">
      <w:pPr>
        <w:autoSpaceDE w:val="0"/>
        <w:autoSpaceDN w:val="0"/>
        <w:spacing w:after="0" w:line="14" w:lineRule="exact"/>
      </w:pPr>
    </w:p>
    <w:p w:rsidR="001A31EA" w:rsidRDefault="001A31EA">
      <w:pPr>
        <w:sectPr w:rsidR="001A31EA">
          <w:pgSz w:w="11900" w:h="16840"/>
          <w:pgMar w:top="284" w:right="650" w:bottom="302" w:left="666" w:header="720" w:footer="720" w:gutter="0"/>
          <w:cols w:space="720" w:equalWidth="0">
            <w:col w:w="10584" w:space="0"/>
          </w:cols>
          <w:docGrid w:linePitch="360"/>
        </w:sectPr>
      </w:pPr>
    </w:p>
    <w:p w:rsidR="001A31EA" w:rsidRDefault="001A31EA">
      <w:pPr>
        <w:autoSpaceDE w:val="0"/>
        <w:autoSpaceDN w:val="0"/>
        <w:spacing w:after="66" w:line="220" w:lineRule="exact"/>
      </w:pPr>
    </w:p>
    <w:tbl>
      <w:tblPr>
        <w:tblW w:w="0" w:type="auto"/>
        <w:tblInd w:w="6" w:type="dxa"/>
        <w:tblLayout w:type="fixed"/>
        <w:tblLook w:val="04A0"/>
      </w:tblPr>
      <w:tblGrid>
        <w:gridCol w:w="504"/>
        <w:gridCol w:w="3216"/>
        <w:gridCol w:w="734"/>
        <w:gridCol w:w="1620"/>
        <w:gridCol w:w="1668"/>
        <w:gridCol w:w="1164"/>
        <w:gridCol w:w="1646"/>
      </w:tblGrid>
      <w:tr w:rsidR="001A31EA" w:rsidRPr="004424BD" w:rsidTr="004424BD">
        <w:trPr>
          <w:trHeight w:hRule="exact" w:val="35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jc w:val="center"/>
              <w:rPr>
                <w:sz w:val="20"/>
                <w:szCs w:val="20"/>
              </w:rPr>
            </w:pPr>
            <w:r w:rsidRPr="004424BD">
              <w:rPr>
                <w:rFonts w:ascii="Times New Roman" w:eastAsia="Times New Roman" w:hAnsi="Times New Roman"/>
                <w:color w:val="000000"/>
                <w:sz w:val="20"/>
                <w:szCs w:val="20"/>
              </w:rPr>
              <w:t>23.</w:t>
            </w:r>
          </w:p>
        </w:tc>
        <w:tc>
          <w:tcPr>
            <w:tcW w:w="321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Понятие о природном сообществе.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 xml:space="preserve">Устный </w:t>
            </w:r>
            <w:r w:rsidRPr="004424BD">
              <w:rPr>
                <w:sz w:val="20"/>
                <w:szCs w:val="20"/>
              </w:rPr>
              <w:br/>
            </w:r>
            <w:r w:rsidRPr="004424BD">
              <w:rPr>
                <w:rFonts w:ascii="Times New Roman" w:eastAsia="Times New Roman" w:hAnsi="Times New Roman"/>
                <w:color w:val="000000"/>
                <w:sz w:val="20"/>
                <w:szCs w:val="20"/>
              </w:rPr>
              <w:t>опрос;</w:t>
            </w:r>
          </w:p>
        </w:tc>
      </w:tr>
      <w:tr w:rsidR="001A31EA" w:rsidRPr="004424BD" w:rsidTr="004424BD">
        <w:trPr>
          <w:trHeight w:hRule="exact" w:val="41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jc w:val="center"/>
              <w:rPr>
                <w:sz w:val="20"/>
                <w:szCs w:val="20"/>
              </w:rPr>
            </w:pPr>
            <w:r w:rsidRPr="004424BD">
              <w:rPr>
                <w:rFonts w:ascii="Times New Roman" w:eastAsia="Times New Roman" w:hAnsi="Times New Roman"/>
                <w:color w:val="000000"/>
                <w:sz w:val="20"/>
                <w:szCs w:val="20"/>
              </w:rPr>
              <w:t>24.</w:t>
            </w:r>
          </w:p>
        </w:tc>
        <w:tc>
          <w:tcPr>
            <w:tcW w:w="321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lang w:val="ru-RU"/>
              </w:rPr>
            </w:pPr>
            <w:r w:rsidRPr="004424BD">
              <w:rPr>
                <w:rFonts w:ascii="Times New Roman" w:eastAsia="Times New Roman" w:hAnsi="Times New Roman"/>
                <w:color w:val="000000"/>
                <w:sz w:val="20"/>
                <w:szCs w:val="20"/>
                <w:lang w:val="ru-RU"/>
              </w:rPr>
              <w:t>Пищевые звенья, цепи и сети питания</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 xml:space="preserve">Устный </w:t>
            </w:r>
            <w:r w:rsidRPr="004424BD">
              <w:rPr>
                <w:sz w:val="20"/>
                <w:szCs w:val="20"/>
              </w:rPr>
              <w:br/>
            </w:r>
            <w:r w:rsidRPr="004424BD">
              <w:rPr>
                <w:rFonts w:ascii="Times New Roman" w:eastAsia="Times New Roman" w:hAnsi="Times New Roman"/>
                <w:color w:val="000000"/>
                <w:sz w:val="20"/>
                <w:szCs w:val="20"/>
              </w:rPr>
              <w:t>опрос;</w:t>
            </w:r>
          </w:p>
        </w:tc>
      </w:tr>
      <w:tr w:rsidR="001A31EA" w:rsidRPr="004424BD" w:rsidTr="004424BD">
        <w:trPr>
          <w:trHeight w:hRule="exact" w:val="56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jc w:val="center"/>
              <w:rPr>
                <w:sz w:val="20"/>
                <w:szCs w:val="20"/>
              </w:rPr>
            </w:pPr>
            <w:r w:rsidRPr="004424BD">
              <w:rPr>
                <w:rFonts w:ascii="Times New Roman" w:eastAsia="Times New Roman" w:hAnsi="Times New Roman"/>
                <w:color w:val="000000"/>
                <w:sz w:val="20"/>
                <w:szCs w:val="20"/>
              </w:rPr>
              <w:t>25.</w:t>
            </w:r>
          </w:p>
        </w:tc>
        <w:tc>
          <w:tcPr>
            <w:tcW w:w="321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lang w:val="ru-RU"/>
              </w:rPr>
            </w:pPr>
            <w:r w:rsidRPr="004424BD">
              <w:rPr>
                <w:rFonts w:ascii="Times New Roman" w:eastAsia="Times New Roman" w:hAnsi="Times New Roman"/>
                <w:color w:val="000000"/>
                <w:sz w:val="20"/>
                <w:szCs w:val="20"/>
                <w:lang w:val="ru-RU"/>
              </w:rPr>
              <w:t xml:space="preserve">Примеры природных </w:t>
            </w:r>
            <w:r w:rsidRPr="004424BD">
              <w:rPr>
                <w:sz w:val="20"/>
                <w:szCs w:val="20"/>
                <w:lang w:val="ru-RU"/>
              </w:rPr>
              <w:br/>
            </w:r>
            <w:r w:rsidRPr="004424BD">
              <w:rPr>
                <w:rFonts w:ascii="Times New Roman" w:eastAsia="Times New Roman" w:hAnsi="Times New Roman"/>
                <w:color w:val="000000"/>
                <w:sz w:val="20"/>
                <w:szCs w:val="20"/>
                <w:lang w:val="ru-RU"/>
              </w:rPr>
              <w:t>сообществ (лес, пруд, озеро и др.)</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Письменный контроль;</w:t>
            </w:r>
          </w:p>
        </w:tc>
      </w:tr>
      <w:tr w:rsidR="001A31EA" w:rsidRPr="004424BD" w:rsidTr="004424BD">
        <w:trPr>
          <w:trHeight w:hRule="exact" w:val="71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jc w:val="center"/>
              <w:rPr>
                <w:sz w:val="20"/>
                <w:szCs w:val="20"/>
              </w:rPr>
            </w:pPr>
            <w:r w:rsidRPr="004424BD">
              <w:rPr>
                <w:rFonts w:ascii="Times New Roman" w:eastAsia="Times New Roman" w:hAnsi="Times New Roman"/>
                <w:color w:val="000000"/>
                <w:sz w:val="20"/>
                <w:szCs w:val="20"/>
              </w:rPr>
              <w:t>26.</w:t>
            </w:r>
          </w:p>
        </w:tc>
        <w:tc>
          <w:tcPr>
            <w:tcW w:w="321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jc w:val="both"/>
              <w:rPr>
                <w:sz w:val="20"/>
                <w:szCs w:val="20"/>
                <w:lang w:val="ru-RU"/>
              </w:rPr>
            </w:pPr>
            <w:r w:rsidRPr="004424BD">
              <w:rPr>
                <w:rFonts w:ascii="Times New Roman" w:eastAsia="Times New Roman" w:hAnsi="Times New Roman"/>
                <w:color w:val="000000"/>
                <w:sz w:val="20"/>
                <w:szCs w:val="20"/>
                <w:lang w:val="ru-RU"/>
              </w:rPr>
              <w:t>Искусственные сообщества, их отличительные признаки от природных сообществ.</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 xml:space="preserve">Устный </w:t>
            </w:r>
            <w:r w:rsidRPr="004424BD">
              <w:rPr>
                <w:sz w:val="20"/>
                <w:szCs w:val="20"/>
              </w:rPr>
              <w:br/>
            </w:r>
            <w:r w:rsidRPr="004424BD">
              <w:rPr>
                <w:rFonts w:ascii="Times New Roman" w:eastAsia="Times New Roman" w:hAnsi="Times New Roman"/>
                <w:color w:val="000000"/>
                <w:sz w:val="20"/>
                <w:szCs w:val="20"/>
              </w:rPr>
              <w:t>опрос;</w:t>
            </w:r>
          </w:p>
        </w:tc>
      </w:tr>
      <w:tr w:rsidR="001A31EA" w:rsidRPr="004424BD" w:rsidTr="004424BD">
        <w:trPr>
          <w:trHeight w:hRule="exact" w:val="69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jc w:val="center"/>
              <w:rPr>
                <w:sz w:val="20"/>
                <w:szCs w:val="20"/>
              </w:rPr>
            </w:pPr>
            <w:r w:rsidRPr="004424BD">
              <w:rPr>
                <w:rFonts w:ascii="Times New Roman" w:eastAsia="Times New Roman" w:hAnsi="Times New Roman"/>
                <w:color w:val="000000"/>
                <w:sz w:val="20"/>
                <w:szCs w:val="20"/>
              </w:rPr>
              <w:t>27.</w:t>
            </w:r>
          </w:p>
        </w:tc>
        <w:tc>
          <w:tcPr>
            <w:tcW w:w="321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lang w:val="ru-RU"/>
              </w:rPr>
            </w:pPr>
            <w:r w:rsidRPr="004424BD">
              <w:rPr>
                <w:rFonts w:ascii="Times New Roman" w:eastAsia="Times New Roman" w:hAnsi="Times New Roman"/>
                <w:color w:val="000000"/>
                <w:sz w:val="20"/>
                <w:szCs w:val="20"/>
                <w:lang w:val="ru-RU"/>
              </w:rPr>
              <w:t xml:space="preserve">Изучение искусственных </w:t>
            </w:r>
            <w:r w:rsidRPr="004424BD">
              <w:rPr>
                <w:sz w:val="20"/>
                <w:szCs w:val="20"/>
                <w:lang w:val="ru-RU"/>
              </w:rPr>
              <w:br/>
            </w:r>
            <w:r w:rsidRPr="004424BD">
              <w:rPr>
                <w:rFonts w:ascii="Times New Roman" w:eastAsia="Times New Roman" w:hAnsi="Times New Roman"/>
                <w:color w:val="000000"/>
                <w:sz w:val="20"/>
                <w:szCs w:val="20"/>
                <w:lang w:val="ru-RU"/>
              </w:rPr>
              <w:t>сообществ и их обитателей (на примере аквариума и др.).</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Практическая работа;</w:t>
            </w:r>
          </w:p>
        </w:tc>
      </w:tr>
      <w:tr w:rsidR="001A31EA" w:rsidRPr="004424BD" w:rsidTr="004424BD">
        <w:trPr>
          <w:trHeight w:hRule="exact" w:val="43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jc w:val="center"/>
              <w:rPr>
                <w:sz w:val="20"/>
                <w:szCs w:val="20"/>
              </w:rPr>
            </w:pPr>
            <w:r w:rsidRPr="004424BD">
              <w:rPr>
                <w:rFonts w:ascii="Times New Roman" w:eastAsia="Times New Roman" w:hAnsi="Times New Roman"/>
                <w:color w:val="000000"/>
                <w:sz w:val="20"/>
                <w:szCs w:val="20"/>
              </w:rPr>
              <w:t>28.</w:t>
            </w:r>
          </w:p>
        </w:tc>
        <w:tc>
          <w:tcPr>
            <w:tcW w:w="321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lang w:val="ru-RU"/>
              </w:rPr>
            </w:pPr>
            <w:r w:rsidRPr="004424BD">
              <w:rPr>
                <w:rFonts w:ascii="Times New Roman" w:eastAsia="Times New Roman" w:hAnsi="Times New Roman"/>
                <w:color w:val="000000"/>
                <w:sz w:val="20"/>
                <w:szCs w:val="20"/>
                <w:lang w:val="ru-RU"/>
              </w:rPr>
              <w:t>Природные зоны Земли, их обитатели.</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 xml:space="preserve">Устный </w:t>
            </w:r>
            <w:r w:rsidRPr="004424BD">
              <w:rPr>
                <w:sz w:val="20"/>
                <w:szCs w:val="20"/>
              </w:rPr>
              <w:br/>
            </w:r>
            <w:r w:rsidRPr="004424BD">
              <w:rPr>
                <w:rFonts w:ascii="Times New Roman" w:eastAsia="Times New Roman" w:hAnsi="Times New Roman"/>
                <w:color w:val="000000"/>
                <w:sz w:val="20"/>
                <w:szCs w:val="20"/>
              </w:rPr>
              <w:t>опрос;</w:t>
            </w:r>
          </w:p>
        </w:tc>
      </w:tr>
      <w:tr w:rsidR="001A31EA" w:rsidRPr="004424BD" w:rsidTr="004424BD">
        <w:trPr>
          <w:trHeight w:hRule="exact" w:val="571"/>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jc w:val="center"/>
              <w:rPr>
                <w:sz w:val="20"/>
                <w:szCs w:val="20"/>
              </w:rPr>
            </w:pPr>
            <w:r w:rsidRPr="004424BD">
              <w:rPr>
                <w:rFonts w:ascii="Times New Roman" w:eastAsia="Times New Roman" w:hAnsi="Times New Roman"/>
                <w:color w:val="000000"/>
                <w:sz w:val="20"/>
                <w:szCs w:val="20"/>
              </w:rPr>
              <w:t>29.</w:t>
            </w:r>
          </w:p>
        </w:tc>
        <w:tc>
          <w:tcPr>
            <w:tcW w:w="321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 xml:space="preserve">Ландшафты: природные и культурные. </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 xml:space="preserve">Устный </w:t>
            </w:r>
            <w:r w:rsidRPr="004424BD">
              <w:rPr>
                <w:sz w:val="20"/>
                <w:szCs w:val="20"/>
              </w:rPr>
              <w:br/>
            </w:r>
            <w:r w:rsidRPr="004424BD">
              <w:rPr>
                <w:rFonts w:ascii="Times New Roman" w:eastAsia="Times New Roman" w:hAnsi="Times New Roman"/>
                <w:color w:val="000000"/>
                <w:sz w:val="20"/>
                <w:szCs w:val="20"/>
              </w:rPr>
              <w:t>опрос;</w:t>
            </w:r>
          </w:p>
        </w:tc>
      </w:tr>
      <w:tr w:rsidR="001A31EA" w:rsidRPr="004424BD" w:rsidTr="004424BD">
        <w:trPr>
          <w:trHeight w:hRule="exact" w:val="56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jc w:val="center"/>
              <w:rPr>
                <w:sz w:val="20"/>
                <w:szCs w:val="20"/>
              </w:rPr>
            </w:pPr>
            <w:r w:rsidRPr="004424BD">
              <w:rPr>
                <w:rFonts w:ascii="Times New Roman" w:eastAsia="Times New Roman" w:hAnsi="Times New Roman"/>
                <w:color w:val="000000"/>
                <w:sz w:val="20"/>
                <w:szCs w:val="20"/>
              </w:rPr>
              <w:t>30.</w:t>
            </w:r>
          </w:p>
        </w:tc>
        <w:tc>
          <w:tcPr>
            <w:tcW w:w="321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lang w:val="ru-RU"/>
              </w:rPr>
            </w:pPr>
            <w:r w:rsidRPr="004424BD">
              <w:rPr>
                <w:rFonts w:ascii="Times New Roman" w:eastAsia="Times New Roman" w:hAnsi="Times New Roman"/>
                <w:color w:val="000000"/>
                <w:sz w:val="20"/>
                <w:szCs w:val="20"/>
                <w:lang w:val="ru-RU"/>
              </w:rPr>
              <w:t>Изменения в природе в связи с развитием человечества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 xml:space="preserve">Устный </w:t>
            </w:r>
            <w:r w:rsidRPr="004424BD">
              <w:rPr>
                <w:sz w:val="20"/>
                <w:szCs w:val="20"/>
              </w:rPr>
              <w:br/>
            </w:r>
            <w:r w:rsidRPr="004424BD">
              <w:rPr>
                <w:rFonts w:ascii="Times New Roman" w:eastAsia="Times New Roman" w:hAnsi="Times New Roman"/>
                <w:color w:val="000000"/>
                <w:sz w:val="20"/>
                <w:szCs w:val="20"/>
              </w:rPr>
              <w:t>опрос;</w:t>
            </w:r>
          </w:p>
        </w:tc>
      </w:tr>
      <w:tr w:rsidR="001A31EA" w:rsidRPr="004424BD" w:rsidTr="004424BD">
        <w:trPr>
          <w:trHeight w:hRule="exact" w:val="98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jc w:val="center"/>
              <w:rPr>
                <w:sz w:val="20"/>
                <w:szCs w:val="20"/>
              </w:rPr>
            </w:pPr>
            <w:r w:rsidRPr="004424BD">
              <w:rPr>
                <w:rFonts w:ascii="Times New Roman" w:eastAsia="Times New Roman" w:hAnsi="Times New Roman"/>
                <w:color w:val="000000"/>
                <w:sz w:val="20"/>
                <w:szCs w:val="20"/>
              </w:rPr>
              <w:t>31.</w:t>
            </w:r>
          </w:p>
        </w:tc>
        <w:tc>
          <w:tcPr>
            <w:tcW w:w="321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lang w:val="ru-RU"/>
              </w:rPr>
              <w:t xml:space="preserve">Влияние человека на живую природу в ходе истории. </w:t>
            </w:r>
            <w:r w:rsidRPr="004424BD">
              <w:rPr>
                <w:sz w:val="20"/>
                <w:szCs w:val="20"/>
                <w:lang w:val="ru-RU"/>
              </w:rPr>
              <w:br/>
            </w:r>
            <w:proofErr w:type="spellStart"/>
            <w:r w:rsidRPr="004424BD">
              <w:rPr>
                <w:rFonts w:ascii="Times New Roman" w:eastAsia="Times New Roman" w:hAnsi="Times New Roman"/>
                <w:color w:val="000000"/>
                <w:sz w:val="20"/>
                <w:szCs w:val="20"/>
              </w:rPr>
              <w:t>Глобальные</w:t>
            </w:r>
            <w:proofErr w:type="spellEnd"/>
            <w:r w:rsidR="004424BD">
              <w:rPr>
                <w:rFonts w:ascii="Times New Roman" w:eastAsia="Times New Roman" w:hAnsi="Times New Roman"/>
                <w:color w:val="000000"/>
                <w:sz w:val="20"/>
                <w:szCs w:val="20"/>
                <w:lang w:val="ru-RU"/>
              </w:rPr>
              <w:t xml:space="preserve"> </w:t>
            </w:r>
            <w:proofErr w:type="spellStart"/>
            <w:r w:rsidRPr="004424BD">
              <w:rPr>
                <w:rFonts w:ascii="Times New Roman" w:eastAsia="Times New Roman" w:hAnsi="Times New Roman"/>
                <w:color w:val="000000"/>
                <w:sz w:val="20"/>
                <w:szCs w:val="20"/>
              </w:rPr>
              <w:t>экологические</w:t>
            </w:r>
            <w:proofErr w:type="spellEnd"/>
            <w:r w:rsidR="004424BD">
              <w:rPr>
                <w:rFonts w:ascii="Times New Roman" w:eastAsia="Times New Roman" w:hAnsi="Times New Roman"/>
                <w:color w:val="000000"/>
                <w:sz w:val="20"/>
                <w:szCs w:val="20"/>
                <w:lang w:val="ru-RU"/>
              </w:rPr>
              <w:t xml:space="preserve"> </w:t>
            </w:r>
            <w:proofErr w:type="spellStart"/>
            <w:r w:rsidRPr="004424BD">
              <w:rPr>
                <w:rFonts w:ascii="Times New Roman" w:eastAsia="Times New Roman" w:hAnsi="Times New Roman"/>
                <w:color w:val="000000"/>
                <w:sz w:val="20"/>
                <w:szCs w:val="20"/>
              </w:rPr>
              <w:t>проблемы</w:t>
            </w:r>
            <w:proofErr w:type="spellEnd"/>
            <w:r w:rsidRPr="004424BD">
              <w:rPr>
                <w:rFonts w:ascii="Times New Roman" w:eastAsia="Times New Roman" w:hAnsi="Times New Roman"/>
                <w:color w:val="000000"/>
                <w:sz w:val="20"/>
                <w:szCs w:val="20"/>
              </w:rPr>
              <w:t xml:space="preserve">. </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 xml:space="preserve">Устный </w:t>
            </w:r>
            <w:r w:rsidRPr="004424BD">
              <w:rPr>
                <w:sz w:val="20"/>
                <w:szCs w:val="20"/>
              </w:rPr>
              <w:br/>
            </w:r>
            <w:r w:rsidRPr="004424BD">
              <w:rPr>
                <w:rFonts w:ascii="Times New Roman" w:eastAsia="Times New Roman" w:hAnsi="Times New Roman"/>
                <w:color w:val="000000"/>
                <w:sz w:val="20"/>
                <w:szCs w:val="20"/>
              </w:rPr>
              <w:t>опрос;</w:t>
            </w:r>
          </w:p>
        </w:tc>
      </w:tr>
      <w:tr w:rsidR="001A31EA" w:rsidRPr="004424BD" w:rsidTr="004424BD">
        <w:trPr>
          <w:trHeight w:hRule="exact" w:val="141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jc w:val="center"/>
              <w:rPr>
                <w:sz w:val="20"/>
                <w:szCs w:val="20"/>
              </w:rPr>
            </w:pPr>
            <w:r w:rsidRPr="004424BD">
              <w:rPr>
                <w:rFonts w:ascii="Times New Roman" w:eastAsia="Times New Roman" w:hAnsi="Times New Roman"/>
                <w:color w:val="000000"/>
                <w:sz w:val="20"/>
                <w:szCs w:val="20"/>
              </w:rPr>
              <w:t>32.</w:t>
            </w:r>
          </w:p>
        </w:tc>
        <w:tc>
          <w:tcPr>
            <w:tcW w:w="321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lang w:val="ru-RU"/>
              </w:rPr>
            </w:pPr>
            <w:r w:rsidRPr="004424BD">
              <w:rPr>
                <w:rFonts w:ascii="Times New Roman" w:eastAsia="Times New Roman" w:hAnsi="Times New Roman"/>
                <w:color w:val="000000"/>
                <w:sz w:val="20"/>
                <w:szCs w:val="20"/>
                <w:lang w:val="ru-RU"/>
              </w:rPr>
              <w:t xml:space="preserve">Загрязнение воздушной и водной оболочек Земли, </w:t>
            </w:r>
            <w:r w:rsidRPr="004424BD">
              <w:rPr>
                <w:sz w:val="20"/>
                <w:szCs w:val="20"/>
                <w:lang w:val="ru-RU"/>
              </w:rPr>
              <w:br/>
            </w:r>
            <w:r w:rsidRPr="004424BD">
              <w:rPr>
                <w:rFonts w:ascii="Times New Roman" w:eastAsia="Times New Roman" w:hAnsi="Times New Roman"/>
                <w:color w:val="000000"/>
                <w:sz w:val="20"/>
                <w:szCs w:val="20"/>
                <w:lang w:val="ru-RU"/>
              </w:rPr>
              <w:t xml:space="preserve">потери почв, их </w:t>
            </w:r>
            <w:r w:rsidRPr="004424BD">
              <w:rPr>
                <w:sz w:val="20"/>
                <w:szCs w:val="20"/>
                <w:lang w:val="ru-RU"/>
              </w:rPr>
              <w:br/>
            </w:r>
            <w:r w:rsidRPr="004424BD">
              <w:rPr>
                <w:rFonts w:ascii="Times New Roman" w:eastAsia="Times New Roman" w:hAnsi="Times New Roman"/>
                <w:color w:val="000000"/>
                <w:sz w:val="20"/>
                <w:szCs w:val="20"/>
                <w:lang w:val="ru-RU"/>
              </w:rPr>
              <w:t xml:space="preserve">предотвращение. </w:t>
            </w:r>
            <w:proofErr w:type="spellStart"/>
            <w:r w:rsidRPr="004424BD">
              <w:rPr>
                <w:rFonts w:ascii="Times New Roman" w:eastAsia="Times New Roman" w:hAnsi="Times New Roman"/>
                <w:color w:val="000000"/>
                <w:sz w:val="20"/>
                <w:szCs w:val="20"/>
              </w:rPr>
              <w:t>Пути</w:t>
            </w:r>
            <w:proofErr w:type="spellEnd"/>
            <w:r w:rsidRPr="004424BD">
              <w:rPr>
                <w:sz w:val="20"/>
                <w:szCs w:val="20"/>
              </w:rPr>
              <w:br/>
            </w:r>
            <w:proofErr w:type="spellStart"/>
            <w:r w:rsidRPr="004424BD">
              <w:rPr>
                <w:rFonts w:ascii="Times New Roman" w:eastAsia="Times New Roman" w:hAnsi="Times New Roman"/>
                <w:color w:val="000000"/>
                <w:sz w:val="20"/>
                <w:szCs w:val="20"/>
              </w:rPr>
              <w:t>сохранениябиологическогоразнообразия</w:t>
            </w:r>
            <w:proofErr w:type="spellEnd"/>
            <w:r w:rsidR="00E44A9E" w:rsidRPr="004424BD">
              <w:rPr>
                <w:rFonts w:ascii="Times New Roman" w:eastAsia="Times New Roman" w:hAnsi="Times New Roman"/>
                <w:color w:val="000000"/>
                <w:sz w:val="20"/>
                <w:szCs w:val="20"/>
                <w:lang w:val="ru-RU"/>
              </w:rPr>
              <w:t>.</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 xml:space="preserve">Устный </w:t>
            </w:r>
            <w:r w:rsidRPr="004424BD">
              <w:rPr>
                <w:sz w:val="20"/>
                <w:szCs w:val="20"/>
              </w:rPr>
              <w:br/>
            </w:r>
            <w:r w:rsidRPr="004424BD">
              <w:rPr>
                <w:rFonts w:ascii="Times New Roman" w:eastAsia="Times New Roman" w:hAnsi="Times New Roman"/>
                <w:color w:val="000000"/>
                <w:sz w:val="20"/>
                <w:szCs w:val="20"/>
              </w:rPr>
              <w:t>опрос;</w:t>
            </w:r>
          </w:p>
        </w:tc>
      </w:tr>
      <w:tr w:rsidR="001A31EA" w:rsidRPr="004424BD" w:rsidTr="004424BD">
        <w:trPr>
          <w:trHeight w:hRule="exact" w:val="127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jc w:val="center"/>
              <w:rPr>
                <w:sz w:val="20"/>
                <w:szCs w:val="20"/>
              </w:rPr>
            </w:pPr>
            <w:r w:rsidRPr="004424BD">
              <w:rPr>
                <w:rFonts w:ascii="Times New Roman" w:eastAsia="Times New Roman" w:hAnsi="Times New Roman"/>
                <w:color w:val="000000"/>
                <w:sz w:val="20"/>
                <w:szCs w:val="20"/>
              </w:rPr>
              <w:t>33.</w:t>
            </w:r>
          </w:p>
        </w:tc>
        <w:tc>
          <w:tcPr>
            <w:tcW w:w="321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lang w:val="ru-RU"/>
              </w:rPr>
            </w:pPr>
            <w:r w:rsidRPr="004424BD">
              <w:rPr>
                <w:rFonts w:ascii="Times New Roman" w:eastAsia="Times New Roman" w:hAnsi="Times New Roman"/>
                <w:color w:val="000000"/>
                <w:sz w:val="20"/>
                <w:szCs w:val="20"/>
                <w:lang w:val="ru-RU"/>
              </w:rPr>
              <w:t xml:space="preserve">Охраняемые территории (заповедники, заказники, национальные парки, </w:t>
            </w:r>
            <w:r w:rsidRPr="004424BD">
              <w:rPr>
                <w:sz w:val="20"/>
                <w:szCs w:val="20"/>
                <w:lang w:val="ru-RU"/>
              </w:rPr>
              <w:br/>
            </w:r>
            <w:r w:rsidRPr="004424BD">
              <w:rPr>
                <w:rFonts w:ascii="Times New Roman" w:eastAsia="Times New Roman" w:hAnsi="Times New Roman"/>
                <w:color w:val="000000"/>
                <w:sz w:val="20"/>
                <w:szCs w:val="20"/>
                <w:lang w:val="ru-RU"/>
              </w:rPr>
              <w:t>памятники природы).</w:t>
            </w:r>
          </w:p>
          <w:p w:rsidR="001A31EA" w:rsidRPr="004424BD" w:rsidRDefault="008952B1" w:rsidP="004424BD">
            <w:pPr>
              <w:autoSpaceDE w:val="0"/>
              <w:autoSpaceDN w:val="0"/>
              <w:spacing w:after="0" w:line="240" w:lineRule="auto"/>
              <w:ind w:left="57" w:right="57"/>
              <w:rPr>
                <w:sz w:val="20"/>
                <w:szCs w:val="20"/>
              </w:rPr>
            </w:pPr>
            <w:proofErr w:type="spellStart"/>
            <w:r w:rsidRPr="004424BD">
              <w:rPr>
                <w:rFonts w:ascii="Times New Roman" w:eastAsia="Times New Roman" w:hAnsi="Times New Roman"/>
                <w:color w:val="000000"/>
                <w:sz w:val="20"/>
                <w:szCs w:val="20"/>
              </w:rPr>
              <w:t>Красная</w:t>
            </w:r>
            <w:proofErr w:type="spellEnd"/>
            <w:r w:rsidR="004424BD">
              <w:rPr>
                <w:rFonts w:ascii="Times New Roman" w:eastAsia="Times New Roman" w:hAnsi="Times New Roman"/>
                <w:color w:val="000000"/>
                <w:sz w:val="20"/>
                <w:szCs w:val="20"/>
                <w:lang w:val="ru-RU"/>
              </w:rPr>
              <w:t xml:space="preserve"> </w:t>
            </w:r>
            <w:proofErr w:type="spellStart"/>
            <w:r w:rsidRPr="004424BD">
              <w:rPr>
                <w:rFonts w:ascii="Times New Roman" w:eastAsia="Times New Roman" w:hAnsi="Times New Roman"/>
                <w:color w:val="000000"/>
                <w:sz w:val="20"/>
                <w:szCs w:val="20"/>
              </w:rPr>
              <w:t>книга</w:t>
            </w:r>
            <w:proofErr w:type="spellEnd"/>
            <w:r w:rsidRPr="004424BD">
              <w:rPr>
                <w:rFonts w:ascii="Times New Roman" w:eastAsia="Times New Roman" w:hAnsi="Times New Roman"/>
                <w:color w:val="000000"/>
                <w:sz w:val="20"/>
                <w:szCs w:val="20"/>
              </w:rPr>
              <w:t xml:space="preserve"> РФ.</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Практическая работа;</w:t>
            </w:r>
          </w:p>
        </w:tc>
      </w:tr>
      <w:tr w:rsidR="001A31EA" w:rsidRPr="004424BD">
        <w:trPr>
          <w:trHeight w:hRule="exact" w:val="49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jc w:val="center"/>
              <w:rPr>
                <w:sz w:val="20"/>
                <w:szCs w:val="20"/>
              </w:rPr>
            </w:pPr>
            <w:r w:rsidRPr="004424BD">
              <w:rPr>
                <w:rFonts w:ascii="Times New Roman" w:eastAsia="Times New Roman" w:hAnsi="Times New Roman"/>
                <w:color w:val="000000"/>
                <w:sz w:val="20"/>
                <w:szCs w:val="20"/>
              </w:rPr>
              <w:t>34.</w:t>
            </w:r>
          </w:p>
        </w:tc>
        <w:tc>
          <w:tcPr>
            <w:tcW w:w="321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резервное время</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r>
      <w:tr w:rsidR="001A31EA" w:rsidRPr="004424BD">
        <w:trPr>
          <w:trHeight w:hRule="exact" w:val="808"/>
        </w:trPr>
        <w:tc>
          <w:tcPr>
            <w:tcW w:w="372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lang w:val="ru-RU"/>
              </w:rPr>
            </w:pPr>
            <w:r w:rsidRPr="004424BD">
              <w:rPr>
                <w:rFonts w:ascii="Times New Roman" w:eastAsia="Times New Roman" w:hAnsi="Times New Roman"/>
                <w:color w:val="000000"/>
                <w:sz w:val="20"/>
                <w:szCs w:val="20"/>
                <w:lang w:val="ru-RU"/>
              </w:rPr>
              <w:t>ОБЩЕЕ КОЛИЧЕСТВО ЧАСОВ ПО ПРОГРАММЕ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34</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8952B1" w:rsidP="004424BD">
            <w:pPr>
              <w:autoSpaceDE w:val="0"/>
              <w:autoSpaceDN w:val="0"/>
              <w:spacing w:after="0" w:line="240" w:lineRule="auto"/>
              <w:ind w:left="57" w:right="57"/>
              <w:rPr>
                <w:sz w:val="20"/>
                <w:szCs w:val="20"/>
              </w:rPr>
            </w:pPr>
            <w:r w:rsidRPr="004424BD">
              <w:rPr>
                <w:rFonts w:ascii="Times New Roman" w:eastAsia="Times New Roman" w:hAnsi="Times New Roman"/>
                <w:color w:val="000000"/>
                <w:sz w:val="20"/>
                <w:szCs w:val="20"/>
              </w:rPr>
              <w:t>7</w:t>
            </w:r>
          </w:p>
        </w:tc>
        <w:tc>
          <w:tcPr>
            <w:tcW w:w="281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A31EA" w:rsidRPr="004424BD" w:rsidRDefault="001A31EA" w:rsidP="004424BD">
            <w:pPr>
              <w:spacing w:after="0" w:line="240" w:lineRule="auto"/>
              <w:ind w:left="57" w:right="57"/>
              <w:rPr>
                <w:sz w:val="20"/>
                <w:szCs w:val="20"/>
              </w:rPr>
            </w:pPr>
          </w:p>
        </w:tc>
      </w:tr>
    </w:tbl>
    <w:p w:rsidR="001A31EA" w:rsidRDefault="001A31EA">
      <w:pPr>
        <w:autoSpaceDE w:val="0"/>
        <w:autoSpaceDN w:val="0"/>
        <w:spacing w:after="0" w:line="14" w:lineRule="exact"/>
      </w:pPr>
    </w:p>
    <w:p w:rsidR="001A31EA" w:rsidRDefault="001A31EA">
      <w:pPr>
        <w:sectPr w:rsidR="001A31EA">
          <w:pgSz w:w="11900" w:h="16840"/>
          <w:pgMar w:top="284" w:right="650" w:bottom="898" w:left="666" w:header="720" w:footer="720" w:gutter="0"/>
          <w:cols w:space="720" w:equalWidth="0">
            <w:col w:w="10584" w:space="0"/>
          </w:cols>
          <w:docGrid w:linePitch="360"/>
        </w:sectPr>
      </w:pPr>
    </w:p>
    <w:p w:rsidR="001A31EA" w:rsidRDefault="001A31EA">
      <w:pPr>
        <w:autoSpaceDE w:val="0"/>
        <w:autoSpaceDN w:val="0"/>
        <w:spacing w:after="78" w:line="220" w:lineRule="exact"/>
      </w:pPr>
    </w:p>
    <w:p w:rsidR="001A31EA" w:rsidRDefault="008952B1">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rsidR="001A31EA" w:rsidRDefault="008952B1">
      <w:pPr>
        <w:autoSpaceDE w:val="0"/>
        <w:autoSpaceDN w:val="0"/>
        <w:spacing w:before="346" w:after="0" w:line="230" w:lineRule="auto"/>
      </w:pPr>
      <w:r>
        <w:rPr>
          <w:rFonts w:ascii="Times New Roman" w:eastAsia="Times New Roman" w:hAnsi="Times New Roman"/>
          <w:b/>
          <w:color w:val="000000"/>
          <w:sz w:val="24"/>
        </w:rPr>
        <w:t>ОБЯЗАТЕЛЬНЫЕ УЧЕБНЫЕ МАТЕРИАЛЫ ДЛЯ УЧЕНИКА</w:t>
      </w:r>
    </w:p>
    <w:p w:rsidR="001A31EA" w:rsidRPr="005C58F9" w:rsidRDefault="005C58F9" w:rsidP="005C58F9">
      <w:pPr>
        <w:autoSpaceDE w:val="0"/>
        <w:autoSpaceDN w:val="0"/>
        <w:spacing w:before="166" w:after="0" w:line="281" w:lineRule="auto"/>
        <w:ind w:right="432"/>
        <w:rPr>
          <w:lang w:val="ru-RU"/>
        </w:rPr>
      </w:pPr>
      <w:r w:rsidRPr="005C58F9">
        <w:rPr>
          <w:rFonts w:ascii="Times New Roman" w:eastAsia="Times New Roman" w:hAnsi="Times New Roman"/>
          <w:color w:val="000000"/>
          <w:sz w:val="24"/>
          <w:lang w:val="ru-RU"/>
        </w:rPr>
        <w:t>1.</w:t>
      </w:r>
      <w:r w:rsidR="008952B1" w:rsidRPr="005C58F9">
        <w:rPr>
          <w:rFonts w:ascii="Times New Roman" w:eastAsia="Times New Roman" w:hAnsi="Times New Roman"/>
          <w:color w:val="000000"/>
          <w:sz w:val="24"/>
          <w:lang w:val="ru-RU"/>
        </w:rPr>
        <w:t xml:space="preserve">Пономарева И.Н., Николаев И.В., Корнилова О.А.; под редакцией Пономаревой И.Н. Биология, 5 класс/ Общество с ограниченной ответственностью «Издательский центр ВЕНТАНА-ГРАФ»; Акционерное общество «Издательство Просвещение»; </w:t>
      </w:r>
      <w:r w:rsidR="008952B1" w:rsidRPr="005C58F9">
        <w:rPr>
          <w:lang w:val="ru-RU"/>
        </w:rPr>
        <w:br/>
      </w:r>
    </w:p>
    <w:p w:rsidR="001A31EA" w:rsidRPr="005C58F9" w:rsidRDefault="008952B1">
      <w:pPr>
        <w:autoSpaceDE w:val="0"/>
        <w:autoSpaceDN w:val="0"/>
        <w:spacing w:before="262" w:after="0" w:line="230" w:lineRule="auto"/>
        <w:rPr>
          <w:lang w:val="ru-RU"/>
        </w:rPr>
      </w:pPr>
      <w:r w:rsidRPr="005C58F9">
        <w:rPr>
          <w:rFonts w:ascii="Times New Roman" w:eastAsia="Times New Roman" w:hAnsi="Times New Roman"/>
          <w:b/>
          <w:color w:val="000000"/>
          <w:sz w:val="24"/>
          <w:lang w:val="ru-RU"/>
        </w:rPr>
        <w:t>МЕТОДИЧЕСКИЕ МАТЕРИАЛЫ ДЛЯ УЧИТЕЛЯ</w:t>
      </w:r>
    </w:p>
    <w:p w:rsidR="001A31EA" w:rsidRPr="005C58F9" w:rsidRDefault="008952B1">
      <w:pPr>
        <w:autoSpaceDE w:val="0"/>
        <w:autoSpaceDN w:val="0"/>
        <w:spacing w:before="168" w:after="0" w:line="230" w:lineRule="auto"/>
        <w:rPr>
          <w:lang w:val="ru-RU"/>
        </w:rPr>
      </w:pPr>
      <w:r w:rsidRPr="005C58F9">
        <w:rPr>
          <w:rFonts w:ascii="Times New Roman" w:eastAsia="Times New Roman" w:hAnsi="Times New Roman"/>
          <w:color w:val="000000"/>
          <w:sz w:val="24"/>
          <w:lang w:val="ru-RU"/>
        </w:rPr>
        <w:t>1. И.Н. Пономарева, И.В. Николаева, О.А.Корнилова «Биология» 5 класс «</w:t>
      </w:r>
      <w:proofErr w:type="spellStart"/>
      <w:r w:rsidRPr="005C58F9">
        <w:rPr>
          <w:rFonts w:ascii="Times New Roman" w:eastAsia="Times New Roman" w:hAnsi="Times New Roman"/>
          <w:color w:val="000000"/>
          <w:sz w:val="24"/>
          <w:lang w:val="ru-RU"/>
        </w:rPr>
        <w:t>Вентана</w:t>
      </w:r>
      <w:proofErr w:type="spellEnd"/>
      <w:r w:rsidRPr="005C58F9">
        <w:rPr>
          <w:rFonts w:ascii="Times New Roman" w:eastAsia="Times New Roman" w:hAnsi="Times New Roman"/>
          <w:color w:val="000000"/>
          <w:sz w:val="24"/>
          <w:lang w:val="ru-RU"/>
        </w:rPr>
        <w:t xml:space="preserve"> -Граф».</w:t>
      </w:r>
    </w:p>
    <w:p w:rsidR="001A31EA" w:rsidRPr="005C58F9" w:rsidRDefault="008952B1">
      <w:pPr>
        <w:autoSpaceDE w:val="0"/>
        <w:autoSpaceDN w:val="0"/>
        <w:spacing w:before="72" w:after="0" w:line="262" w:lineRule="auto"/>
        <w:ind w:right="720"/>
        <w:rPr>
          <w:lang w:val="ru-RU"/>
        </w:rPr>
      </w:pPr>
      <w:r w:rsidRPr="005C58F9">
        <w:rPr>
          <w:rFonts w:ascii="Times New Roman" w:eastAsia="Times New Roman" w:hAnsi="Times New Roman"/>
          <w:color w:val="000000"/>
          <w:sz w:val="24"/>
          <w:lang w:val="ru-RU"/>
        </w:rPr>
        <w:t>2. Рабочая тетрадь по биологии к учебнику И.Н. Пономарева, И.В. Николаева, О.А.Корнилова «Биология» 5 класс.</w:t>
      </w:r>
    </w:p>
    <w:p w:rsidR="001A31EA" w:rsidRPr="005C58F9" w:rsidRDefault="008952B1">
      <w:pPr>
        <w:autoSpaceDE w:val="0"/>
        <w:autoSpaceDN w:val="0"/>
        <w:spacing w:before="70" w:after="0" w:line="262" w:lineRule="auto"/>
        <w:ind w:right="432"/>
        <w:rPr>
          <w:lang w:val="ru-RU"/>
        </w:rPr>
      </w:pPr>
      <w:r w:rsidRPr="005C58F9">
        <w:rPr>
          <w:rFonts w:ascii="Times New Roman" w:eastAsia="Times New Roman" w:hAnsi="Times New Roman"/>
          <w:color w:val="000000"/>
          <w:sz w:val="24"/>
          <w:lang w:val="ru-RU"/>
        </w:rPr>
        <w:t>3. Методические рекомендации к линии УМК «Биология. 5–9 классы» авторского коллектива под руководством И. Н. Пономаревой для общеобразовательных организаций</w:t>
      </w:r>
    </w:p>
    <w:p w:rsidR="001A31EA" w:rsidRPr="005C58F9" w:rsidRDefault="008952B1">
      <w:pPr>
        <w:autoSpaceDE w:val="0"/>
        <w:autoSpaceDN w:val="0"/>
        <w:spacing w:before="262" w:after="0" w:line="230" w:lineRule="auto"/>
        <w:rPr>
          <w:lang w:val="ru-RU"/>
        </w:rPr>
      </w:pPr>
      <w:r w:rsidRPr="005C58F9">
        <w:rPr>
          <w:rFonts w:ascii="Times New Roman" w:eastAsia="Times New Roman" w:hAnsi="Times New Roman"/>
          <w:b/>
          <w:color w:val="000000"/>
          <w:sz w:val="24"/>
          <w:lang w:val="ru-RU"/>
        </w:rPr>
        <w:t>ЦИФРОВЫЕ ОБРАЗОВАТЕЛЬНЫЕ РЕСУРСЫ И РЕСУРСЫ СЕТИ ИНТЕРНЕТ</w:t>
      </w:r>
    </w:p>
    <w:p w:rsidR="001A31EA" w:rsidRPr="005C58F9" w:rsidRDefault="008952B1">
      <w:pPr>
        <w:autoSpaceDE w:val="0"/>
        <w:autoSpaceDN w:val="0"/>
        <w:spacing w:before="166" w:after="0" w:line="230" w:lineRule="auto"/>
        <w:rPr>
          <w:lang w:val="ru-RU"/>
        </w:rPr>
      </w:pPr>
      <w:r w:rsidRPr="005C58F9">
        <w:rPr>
          <w:rFonts w:ascii="Times New Roman" w:eastAsia="Times New Roman" w:hAnsi="Times New Roman"/>
          <w:color w:val="000000"/>
          <w:sz w:val="24"/>
          <w:lang w:val="ru-RU"/>
        </w:rPr>
        <w:t xml:space="preserve">1. </w:t>
      </w:r>
      <w:r>
        <w:rPr>
          <w:rFonts w:ascii="Times New Roman" w:eastAsia="Times New Roman" w:hAnsi="Times New Roman"/>
          <w:color w:val="000000"/>
          <w:sz w:val="24"/>
        </w:rPr>
        <w:t>http</w:t>
      </w:r>
      <w:r w:rsidRPr="005C58F9">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5C58F9">
        <w:rPr>
          <w:rFonts w:ascii="Times New Roman" w:eastAsia="Times New Roman" w:hAnsi="Times New Roman"/>
          <w:color w:val="000000"/>
          <w:sz w:val="24"/>
          <w:lang w:val="ru-RU"/>
        </w:rPr>
        <w:t>-</w:t>
      </w:r>
      <w:r>
        <w:rPr>
          <w:rFonts w:ascii="Times New Roman" w:eastAsia="Times New Roman" w:hAnsi="Times New Roman"/>
          <w:color w:val="000000"/>
          <w:sz w:val="24"/>
        </w:rPr>
        <w:t>collection</w:t>
      </w:r>
      <w:r w:rsidRPr="005C58F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5C58F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5C58F9">
        <w:rPr>
          <w:rFonts w:ascii="Times New Roman" w:eastAsia="Times New Roman" w:hAnsi="Times New Roman"/>
          <w:color w:val="000000"/>
          <w:sz w:val="24"/>
          <w:lang w:val="ru-RU"/>
        </w:rPr>
        <w:t>/) «Единая коллекция Цифровых Образовательных Ресурсов».</w:t>
      </w:r>
    </w:p>
    <w:p w:rsidR="001A31EA" w:rsidRPr="005C58F9" w:rsidRDefault="008952B1">
      <w:pPr>
        <w:autoSpaceDE w:val="0"/>
        <w:autoSpaceDN w:val="0"/>
        <w:spacing w:before="70" w:after="0"/>
        <w:ind w:right="864"/>
        <w:rPr>
          <w:lang w:val="ru-RU"/>
        </w:rPr>
      </w:pPr>
      <w:proofErr w:type="gramStart"/>
      <w:r w:rsidRPr="005C58F9">
        <w:rPr>
          <w:rFonts w:ascii="Times New Roman" w:eastAsia="Times New Roman" w:hAnsi="Times New Roman"/>
          <w:color w:val="000000"/>
          <w:sz w:val="24"/>
          <w:lang w:val="ru-RU"/>
        </w:rPr>
        <w:t xml:space="preserve">2. </w:t>
      </w:r>
      <w:r>
        <w:rPr>
          <w:rFonts w:ascii="Times New Roman" w:eastAsia="Times New Roman" w:hAnsi="Times New Roman"/>
          <w:color w:val="000000"/>
          <w:sz w:val="24"/>
        </w:rPr>
        <w:t>www</w:t>
      </w:r>
      <w:r w:rsidRPr="005C58F9">
        <w:rPr>
          <w:rFonts w:ascii="Times New Roman" w:eastAsia="Times New Roman" w:hAnsi="Times New Roman"/>
          <w:color w:val="000000"/>
          <w:sz w:val="24"/>
          <w:lang w:val="ru-RU"/>
        </w:rPr>
        <w:t>.</w:t>
      </w:r>
      <w:r>
        <w:rPr>
          <w:rFonts w:ascii="Times New Roman" w:eastAsia="Times New Roman" w:hAnsi="Times New Roman"/>
          <w:color w:val="000000"/>
          <w:sz w:val="24"/>
        </w:rPr>
        <w:t>km</w:t>
      </w:r>
      <w:r w:rsidRPr="005C58F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5C58F9">
        <w:rPr>
          <w:rFonts w:ascii="Times New Roman" w:eastAsia="Times New Roman" w:hAnsi="Times New Roman"/>
          <w:color w:val="000000"/>
          <w:sz w:val="24"/>
          <w:lang w:val="ru-RU"/>
        </w:rPr>
        <w:t>/</w:t>
      </w:r>
      <w:r>
        <w:rPr>
          <w:rFonts w:ascii="Times New Roman" w:eastAsia="Times New Roman" w:hAnsi="Times New Roman"/>
          <w:color w:val="000000"/>
          <w:sz w:val="24"/>
        </w:rPr>
        <w:t>education</w:t>
      </w:r>
      <w:r w:rsidRPr="005C58F9">
        <w:rPr>
          <w:rFonts w:ascii="Times New Roman" w:eastAsia="Times New Roman" w:hAnsi="Times New Roman"/>
          <w:color w:val="000000"/>
          <w:sz w:val="24"/>
          <w:lang w:val="ru-RU"/>
        </w:rPr>
        <w:t xml:space="preserve"> - учебные материалы и словари на сайте «Кирилл и </w:t>
      </w:r>
      <w:proofErr w:type="spellStart"/>
      <w:r w:rsidRPr="005C58F9">
        <w:rPr>
          <w:rFonts w:ascii="Times New Roman" w:eastAsia="Times New Roman" w:hAnsi="Times New Roman"/>
          <w:color w:val="000000"/>
          <w:sz w:val="24"/>
          <w:lang w:val="ru-RU"/>
        </w:rPr>
        <w:t>Мефодий</w:t>
      </w:r>
      <w:proofErr w:type="spellEnd"/>
      <w:r w:rsidRPr="005C58F9">
        <w:rPr>
          <w:rFonts w:ascii="Times New Roman" w:eastAsia="Times New Roman" w:hAnsi="Times New Roman"/>
          <w:color w:val="000000"/>
          <w:sz w:val="24"/>
          <w:lang w:val="ru-RU"/>
        </w:rPr>
        <w:t>»</w:t>
      </w:r>
      <w:r>
        <w:rPr>
          <w:rFonts w:ascii="Times New Roman" w:eastAsia="Times New Roman" w:hAnsi="Times New Roman"/>
          <w:color w:val="000000"/>
          <w:sz w:val="24"/>
        </w:rPr>
        <w:t>http</w:t>
      </w:r>
      <w:r w:rsidRPr="005C58F9">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5C58F9">
        <w:rPr>
          <w:rFonts w:ascii="Times New Roman" w:eastAsia="Times New Roman" w:hAnsi="Times New Roman"/>
          <w:color w:val="000000"/>
          <w:sz w:val="24"/>
          <w:lang w:val="ru-RU"/>
        </w:rPr>
        <w:t>​</w:t>
      </w:r>
      <w:r>
        <w:rPr>
          <w:rFonts w:ascii="Times New Roman" w:eastAsia="Times New Roman" w:hAnsi="Times New Roman"/>
          <w:color w:val="000000"/>
          <w:sz w:val="24"/>
        </w:rPr>
        <w:t>collection</w:t>
      </w:r>
      <w:r w:rsidRPr="005C58F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5C58F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5C58F9">
        <w:rPr>
          <w:rFonts w:ascii="Times New Roman" w:eastAsia="Times New Roman" w:hAnsi="Times New Roman"/>
          <w:color w:val="000000"/>
          <w:sz w:val="24"/>
          <w:lang w:val="ru-RU"/>
        </w:rPr>
        <w:t xml:space="preserve">/) «Единая коллекция Цифровых Образовательных Ресурсов». 3. </w:t>
      </w:r>
      <w:r>
        <w:rPr>
          <w:rFonts w:ascii="Times New Roman" w:eastAsia="Times New Roman" w:hAnsi="Times New Roman"/>
          <w:color w:val="000000"/>
          <w:sz w:val="24"/>
        </w:rPr>
        <w:t>http</w:t>
      </w:r>
      <w:r w:rsidRPr="005C58F9">
        <w:rPr>
          <w:rFonts w:ascii="Times New Roman" w:eastAsia="Times New Roman" w:hAnsi="Times New Roman"/>
          <w:color w:val="000000"/>
          <w:sz w:val="24"/>
          <w:lang w:val="ru-RU"/>
        </w:rPr>
        <w:t>://</w:t>
      </w:r>
      <w:r>
        <w:rPr>
          <w:rFonts w:ascii="Times New Roman" w:eastAsia="Times New Roman" w:hAnsi="Times New Roman"/>
          <w:color w:val="000000"/>
          <w:sz w:val="24"/>
        </w:rPr>
        <w:t>video</w:t>
      </w:r>
      <w:r w:rsidRPr="005C58F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5C58F9">
        <w:rPr>
          <w:rFonts w:ascii="Times New Roman" w:eastAsia="Times New Roman" w:hAnsi="Times New Roman"/>
          <w:color w:val="000000"/>
          <w:sz w:val="24"/>
          <w:lang w:val="ru-RU"/>
        </w:rPr>
        <w:t>-</w:t>
      </w:r>
      <w:r>
        <w:rPr>
          <w:rFonts w:ascii="Times New Roman" w:eastAsia="Times New Roman" w:hAnsi="Times New Roman"/>
          <w:color w:val="000000"/>
          <w:sz w:val="24"/>
        </w:rPr>
        <w:t>lib</w:t>
      </w:r>
      <w:r w:rsidRPr="005C58F9">
        <w:rPr>
          <w:rFonts w:ascii="Times New Roman" w:eastAsia="Times New Roman" w:hAnsi="Times New Roman"/>
          <w:color w:val="000000"/>
          <w:sz w:val="24"/>
          <w:lang w:val="ru-RU"/>
        </w:rPr>
        <w:t>.</w:t>
      </w:r>
      <w:r>
        <w:rPr>
          <w:rFonts w:ascii="Times New Roman" w:eastAsia="Times New Roman" w:hAnsi="Times New Roman"/>
          <w:color w:val="000000"/>
          <w:sz w:val="24"/>
        </w:rPr>
        <w:t>net</w:t>
      </w:r>
      <w:r w:rsidRPr="005C58F9">
        <w:rPr>
          <w:rFonts w:ascii="Times New Roman" w:eastAsia="Times New Roman" w:hAnsi="Times New Roman"/>
          <w:color w:val="000000"/>
          <w:sz w:val="24"/>
          <w:lang w:val="ru-RU"/>
        </w:rPr>
        <w:t xml:space="preserve"> – учебные фильмы.</w:t>
      </w:r>
      <w:r>
        <w:rPr>
          <w:rFonts w:ascii="Times New Roman" w:eastAsia="Times New Roman" w:hAnsi="Times New Roman"/>
          <w:color w:val="000000"/>
          <w:sz w:val="24"/>
        </w:rPr>
        <w:t>http</w:t>
      </w:r>
      <w:r w:rsidRPr="005C58F9">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5C58F9">
        <w:rPr>
          <w:rFonts w:ascii="Times New Roman" w:eastAsia="Times New Roman" w:hAnsi="Times New Roman"/>
          <w:color w:val="000000"/>
          <w:sz w:val="24"/>
          <w:lang w:val="ru-RU"/>
        </w:rPr>
        <w:t>-</w:t>
      </w:r>
      <w:r>
        <w:rPr>
          <w:rFonts w:ascii="Times New Roman" w:eastAsia="Times New Roman" w:hAnsi="Times New Roman"/>
          <w:color w:val="000000"/>
          <w:sz w:val="24"/>
        </w:rPr>
        <w:t>collection</w:t>
      </w:r>
      <w:r w:rsidRPr="005C58F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5C58F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5C58F9">
        <w:rPr>
          <w:rFonts w:ascii="Times New Roman" w:eastAsia="Times New Roman" w:hAnsi="Times New Roman"/>
          <w:color w:val="000000"/>
          <w:sz w:val="24"/>
          <w:lang w:val="ru-RU"/>
        </w:rPr>
        <w:t>/) «Единая коллекция Цифровых Образовательных Ресурсов».</w:t>
      </w:r>
      <w:proofErr w:type="gramEnd"/>
    </w:p>
    <w:p w:rsidR="001A31EA" w:rsidRPr="005C58F9" w:rsidRDefault="008952B1">
      <w:pPr>
        <w:autoSpaceDE w:val="0"/>
        <w:autoSpaceDN w:val="0"/>
        <w:spacing w:before="70" w:after="0" w:line="262" w:lineRule="auto"/>
        <w:ind w:right="1152"/>
        <w:rPr>
          <w:lang w:val="ru-RU"/>
        </w:rPr>
      </w:pPr>
      <w:r w:rsidRPr="005C58F9">
        <w:rPr>
          <w:rFonts w:ascii="Times New Roman" w:eastAsia="Times New Roman" w:hAnsi="Times New Roman"/>
          <w:color w:val="000000"/>
          <w:sz w:val="24"/>
          <w:lang w:val="ru-RU"/>
        </w:rPr>
        <w:t>4.</w:t>
      </w:r>
      <w:r>
        <w:rPr>
          <w:rFonts w:ascii="Times New Roman" w:eastAsia="Times New Roman" w:hAnsi="Times New Roman"/>
          <w:color w:val="000000"/>
          <w:sz w:val="24"/>
        </w:rPr>
        <w:t>https</w:t>
      </w:r>
      <w:r w:rsidRPr="005C58F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5C58F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5C58F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5C58F9">
        <w:rPr>
          <w:rFonts w:ascii="Times New Roman" w:eastAsia="Times New Roman" w:hAnsi="Times New Roman"/>
          <w:color w:val="000000"/>
          <w:sz w:val="24"/>
          <w:lang w:val="ru-RU"/>
        </w:rPr>
        <w:t xml:space="preserve"> - Интерактивные уроки по всему школьному курсу с 1-го по 11-й класс лучших учителей страны предоставляет «Российская электронная школа». </w:t>
      </w:r>
    </w:p>
    <w:p w:rsidR="001A31EA" w:rsidRPr="005C58F9" w:rsidRDefault="008952B1">
      <w:pPr>
        <w:autoSpaceDE w:val="0"/>
        <w:autoSpaceDN w:val="0"/>
        <w:spacing w:before="70" w:after="0" w:line="262" w:lineRule="auto"/>
        <w:ind w:right="1584"/>
        <w:rPr>
          <w:lang w:val="ru-RU"/>
        </w:rPr>
      </w:pPr>
      <w:r w:rsidRPr="005C58F9">
        <w:rPr>
          <w:rFonts w:ascii="Times New Roman" w:eastAsia="Times New Roman" w:hAnsi="Times New Roman"/>
          <w:color w:val="000000"/>
          <w:sz w:val="24"/>
          <w:lang w:val="ru-RU"/>
        </w:rPr>
        <w:t>5.</w:t>
      </w:r>
      <w:r>
        <w:rPr>
          <w:rFonts w:ascii="Times New Roman" w:eastAsia="Times New Roman" w:hAnsi="Times New Roman"/>
          <w:color w:val="000000"/>
          <w:sz w:val="24"/>
        </w:rPr>
        <w:t>www</w:t>
      </w:r>
      <w:r w:rsidRPr="005C58F9">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5C58F9">
        <w:rPr>
          <w:rFonts w:ascii="Times New Roman" w:eastAsia="Times New Roman" w:hAnsi="Times New Roman"/>
          <w:color w:val="000000"/>
          <w:sz w:val="24"/>
          <w:lang w:val="ru-RU"/>
        </w:rPr>
        <w:t>-</w:t>
      </w:r>
      <w:r>
        <w:rPr>
          <w:rFonts w:ascii="Times New Roman" w:eastAsia="Times New Roman" w:hAnsi="Times New Roman"/>
          <w:color w:val="000000"/>
          <w:sz w:val="24"/>
        </w:rPr>
        <w:t>collection</w:t>
      </w:r>
      <w:r w:rsidRPr="005C58F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5C58F9">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5C58F9">
        <w:rPr>
          <w:rFonts w:ascii="Times New Roman" w:eastAsia="Times New Roman" w:hAnsi="Times New Roman"/>
          <w:color w:val="000000"/>
          <w:sz w:val="24"/>
          <w:lang w:val="ru-RU"/>
        </w:rPr>
        <w:t xml:space="preserve"> — это коллекция образовательных ресурсов по разным предметам и для разных классов. </w:t>
      </w:r>
    </w:p>
    <w:p w:rsidR="001A31EA" w:rsidRPr="005C58F9" w:rsidRDefault="001A31EA">
      <w:pPr>
        <w:rPr>
          <w:lang w:val="ru-RU"/>
        </w:rPr>
        <w:sectPr w:rsidR="001A31EA" w:rsidRPr="005C58F9">
          <w:pgSz w:w="11900" w:h="16840"/>
          <w:pgMar w:top="298" w:right="650" w:bottom="1440" w:left="666" w:header="720" w:footer="720" w:gutter="0"/>
          <w:cols w:space="720" w:equalWidth="0">
            <w:col w:w="10584" w:space="0"/>
          </w:cols>
          <w:docGrid w:linePitch="360"/>
        </w:sectPr>
      </w:pPr>
    </w:p>
    <w:p w:rsidR="001A31EA" w:rsidRPr="005C58F9" w:rsidRDefault="001A31EA">
      <w:pPr>
        <w:autoSpaceDE w:val="0"/>
        <w:autoSpaceDN w:val="0"/>
        <w:spacing w:after="78" w:line="220" w:lineRule="exact"/>
        <w:rPr>
          <w:lang w:val="ru-RU"/>
        </w:rPr>
      </w:pPr>
    </w:p>
    <w:p w:rsidR="001A31EA" w:rsidRPr="005C58F9" w:rsidRDefault="008952B1">
      <w:pPr>
        <w:autoSpaceDE w:val="0"/>
        <w:autoSpaceDN w:val="0"/>
        <w:spacing w:after="0" w:line="230" w:lineRule="auto"/>
        <w:rPr>
          <w:lang w:val="ru-RU"/>
        </w:rPr>
      </w:pPr>
      <w:r w:rsidRPr="005C58F9">
        <w:rPr>
          <w:rFonts w:ascii="Times New Roman" w:eastAsia="Times New Roman" w:hAnsi="Times New Roman"/>
          <w:b/>
          <w:color w:val="000000"/>
          <w:sz w:val="24"/>
          <w:lang w:val="ru-RU"/>
        </w:rPr>
        <w:t>МАТЕРИАЛЬНО-ТЕХНИЧЕСКОЕ ОБЕСПЕЧЕНИЕ ОБРАЗОВАТЕЛЬНОГО ПРОЦЕССА</w:t>
      </w:r>
    </w:p>
    <w:p w:rsidR="001A31EA" w:rsidRPr="005C58F9" w:rsidRDefault="008952B1">
      <w:pPr>
        <w:autoSpaceDE w:val="0"/>
        <w:autoSpaceDN w:val="0"/>
        <w:spacing w:before="346" w:after="0" w:line="302" w:lineRule="auto"/>
        <w:ind w:right="7056"/>
        <w:jc w:val="center"/>
        <w:rPr>
          <w:lang w:val="ru-RU"/>
        </w:rPr>
      </w:pPr>
      <w:r w:rsidRPr="005C58F9">
        <w:rPr>
          <w:rFonts w:ascii="Times New Roman" w:eastAsia="Times New Roman" w:hAnsi="Times New Roman"/>
          <w:b/>
          <w:color w:val="000000"/>
          <w:sz w:val="24"/>
          <w:lang w:val="ru-RU"/>
        </w:rPr>
        <w:t xml:space="preserve">УЧЕБНОЕ ОБОРУДОВАНИЕ </w:t>
      </w:r>
      <w:r w:rsidRPr="005C58F9">
        <w:rPr>
          <w:lang w:val="ru-RU"/>
        </w:rPr>
        <w:br/>
      </w:r>
      <w:r w:rsidRPr="005C58F9">
        <w:rPr>
          <w:rFonts w:ascii="Times New Roman" w:eastAsia="Times New Roman" w:hAnsi="Times New Roman"/>
          <w:color w:val="000000"/>
          <w:sz w:val="24"/>
          <w:lang w:val="ru-RU"/>
        </w:rPr>
        <w:t>интерактивная доска, компьютер</w:t>
      </w:r>
    </w:p>
    <w:p w:rsidR="001A31EA" w:rsidRPr="005C58F9" w:rsidRDefault="008952B1">
      <w:pPr>
        <w:autoSpaceDE w:val="0"/>
        <w:autoSpaceDN w:val="0"/>
        <w:spacing w:before="262" w:after="0" w:line="300" w:lineRule="auto"/>
        <w:ind w:right="720"/>
        <w:rPr>
          <w:lang w:val="ru-RU"/>
        </w:rPr>
      </w:pPr>
      <w:r w:rsidRPr="005C58F9">
        <w:rPr>
          <w:rFonts w:ascii="Times New Roman" w:eastAsia="Times New Roman" w:hAnsi="Times New Roman"/>
          <w:b/>
          <w:color w:val="000000"/>
          <w:sz w:val="24"/>
          <w:lang w:val="ru-RU"/>
        </w:rPr>
        <w:t xml:space="preserve">ОБОРУДОВАНИЕ ДЛЯ ПРОВЕДЕНИЯ ЛАБОРАТОРНЫХ, ПРАКТИЧЕСКИХ РАБОТ, ДЕМОНСТРАЦИЙ </w:t>
      </w:r>
      <w:r w:rsidRPr="005C58F9">
        <w:rPr>
          <w:lang w:val="ru-RU"/>
        </w:rPr>
        <w:br/>
      </w:r>
      <w:r w:rsidRPr="005C58F9">
        <w:rPr>
          <w:rFonts w:ascii="Times New Roman" w:eastAsia="Times New Roman" w:hAnsi="Times New Roman"/>
          <w:color w:val="000000"/>
          <w:sz w:val="24"/>
          <w:lang w:val="ru-RU"/>
        </w:rPr>
        <w:t>гербарий, микроскоп, лупа ручная, набор микропрепаратов</w:t>
      </w:r>
    </w:p>
    <w:p w:rsidR="001A31EA" w:rsidRPr="005C58F9" w:rsidRDefault="001A31EA">
      <w:pPr>
        <w:rPr>
          <w:lang w:val="ru-RU"/>
        </w:rPr>
        <w:sectPr w:rsidR="001A31EA" w:rsidRPr="005C58F9">
          <w:pgSz w:w="11900" w:h="16840"/>
          <w:pgMar w:top="298" w:right="650" w:bottom="1440" w:left="666" w:header="720" w:footer="720" w:gutter="0"/>
          <w:cols w:space="720" w:equalWidth="0">
            <w:col w:w="10584" w:space="0"/>
          </w:cols>
          <w:docGrid w:linePitch="360"/>
        </w:sectPr>
      </w:pPr>
    </w:p>
    <w:p w:rsidR="008952B1" w:rsidRPr="005C58F9" w:rsidRDefault="008952B1">
      <w:pPr>
        <w:rPr>
          <w:lang w:val="ru-RU"/>
        </w:rPr>
      </w:pPr>
    </w:p>
    <w:sectPr w:rsidR="008952B1" w:rsidRPr="005C58F9"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nsid w:val="2F45134B"/>
    <w:multiLevelType w:val="hybridMultilevel"/>
    <w:tmpl w:val="0B9CA65A"/>
    <w:lvl w:ilvl="0" w:tplc="0AACBFDC">
      <w:start w:val="1"/>
      <w:numFmt w:val="decimal"/>
      <w:lvlText w:val="%1."/>
      <w:lvlJc w:val="left"/>
      <w:pPr>
        <w:ind w:left="720" w:hanging="360"/>
      </w:pPr>
      <w:rPr>
        <w:rFonts w:ascii="Times New Roman" w:eastAsia="Times New Roman" w:hAnsi="Times New Roman"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useFELayout/>
  </w:compat>
  <w:rsids>
    <w:rsidRoot w:val="00B47730"/>
    <w:rsid w:val="00034616"/>
    <w:rsid w:val="0006063C"/>
    <w:rsid w:val="0015074B"/>
    <w:rsid w:val="001A31EA"/>
    <w:rsid w:val="0029639D"/>
    <w:rsid w:val="00326F90"/>
    <w:rsid w:val="003F239B"/>
    <w:rsid w:val="004424BD"/>
    <w:rsid w:val="005C58F9"/>
    <w:rsid w:val="005D711B"/>
    <w:rsid w:val="006E558B"/>
    <w:rsid w:val="008363C1"/>
    <w:rsid w:val="008952B1"/>
    <w:rsid w:val="009B6EB5"/>
    <w:rsid w:val="00AA1D8D"/>
    <w:rsid w:val="00B47730"/>
    <w:rsid w:val="00CB0664"/>
    <w:rsid w:val="00E44A9E"/>
    <w:rsid w:val="00FC69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DE697-F68A-4672-A02A-3B1F7A339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20</Pages>
  <Words>4838</Words>
  <Characters>27580</Characters>
  <Application>Microsoft Office Word</Application>
  <DocSecurity>0</DocSecurity>
  <Lines>229</Lines>
  <Paragraphs>64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Reanimator Extreme Edition</Company>
  <LinksUpToDate>false</LinksUpToDate>
  <CharactersWithSpaces>32354</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Hp</cp:lastModifiedBy>
  <cp:revision>3</cp:revision>
  <dcterms:created xsi:type="dcterms:W3CDTF">2022-11-08T09:43:00Z</dcterms:created>
  <dcterms:modified xsi:type="dcterms:W3CDTF">2023-11-07T06:43:00Z</dcterms:modified>
</cp:coreProperties>
</file>